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8C421" w14:textId="77777777" w:rsidR="002510C9" w:rsidRPr="008D161A" w:rsidRDefault="002510C9" w:rsidP="008D161A">
      <w:pPr>
        <w:pStyle w:val="Heading3"/>
        <w:keepNext w:val="0"/>
        <w:keepLines w:val="0"/>
        <w:suppressAutoHyphens/>
        <w:spacing w:before="0" w:line="240" w:lineRule="auto"/>
        <w:jc w:val="both"/>
        <w:rPr>
          <w:rFonts w:ascii="Verdana" w:hAnsi="Verdana"/>
          <w:bCs w:val="0"/>
          <w:color w:val="000000"/>
          <w:sz w:val="32"/>
        </w:rPr>
      </w:pPr>
      <w:r w:rsidRPr="008D161A">
        <w:rPr>
          <w:rFonts w:ascii="Verdana" w:hAnsi="Verdana"/>
          <w:color w:val="000000"/>
          <w:sz w:val="32"/>
        </w:rPr>
        <w:t>Урания</w:t>
      </w:r>
    </w:p>
    <w:p w14:paraId="05D91376" w14:textId="5230DF64" w:rsidR="002510C9" w:rsidRDefault="008B1331" w:rsidP="008D161A">
      <w:pPr>
        <w:pStyle w:val="Heading6"/>
        <w:keepNext w:val="0"/>
        <w:keepLines w:val="0"/>
        <w:suppressAutoHyphens/>
        <w:spacing w:before="0" w:line="240" w:lineRule="auto"/>
        <w:jc w:val="both"/>
        <w:rPr>
          <w:rFonts w:ascii="Verdana" w:hAnsi="Verdana"/>
          <w:i w:val="0"/>
          <w:iCs w:val="0"/>
          <w:color w:val="000000"/>
          <w:sz w:val="24"/>
        </w:rPr>
      </w:pPr>
      <w:r w:rsidRPr="008D161A">
        <w:rPr>
          <w:rFonts w:ascii="Verdana" w:hAnsi="Verdana"/>
          <w:i w:val="0"/>
          <w:iCs w:val="0"/>
          <w:color w:val="000000"/>
          <w:sz w:val="24"/>
        </w:rPr>
        <w:t>Валентина Николаевна Журавлёва</w:t>
      </w:r>
    </w:p>
    <w:p w14:paraId="37F6D4AC" w14:textId="77777777" w:rsidR="00604FAB" w:rsidRPr="00604FAB" w:rsidRDefault="00604FAB" w:rsidP="00604FAB"/>
    <w:p w14:paraId="73CC57CD" w14:textId="77777777" w:rsidR="002510C9" w:rsidRPr="008D161A" w:rsidRDefault="002510C9" w:rsidP="008D161A">
      <w:pPr>
        <w:suppressAutoHyphens/>
        <w:spacing w:after="0" w:line="240" w:lineRule="auto"/>
        <w:ind w:firstLine="283"/>
        <w:jc w:val="both"/>
        <w:rPr>
          <w:rFonts w:ascii="Verdana" w:hAnsi="Verdana"/>
          <w:color w:val="000000"/>
          <w:sz w:val="20"/>
        </w:rPr>
      </w:pPr>
    </w:p>
    <w:p w14:paraId="01514DAF" w14:textId="35A91D2B" w:rsidR="002510C9" w:rsidRPr="008D161A" w:rsidRDefault="002510C9" w:rsidP="00604FAB">
      <w:pPr>
        <w:suppressAutoHyphens/>
        <w:spacing w:after="0" w:line="240" w:lineRule="auto"/>
        <w:jc w:val="center"/>
        <w:rPr>
          <w:rFonts w:ascii="Verdana" w:hAnsi="Verdana"/>
          <w:color w:val="000000"/>
          <w:sz w:val="20"/>
        </w:rPr>
      </w:pPr>
      <w:r w:rsidRPr="008D161A">
        <w:rPr>
          <w:rFonts w:ascii="Verdana" w:hAnsi="Verdana"/>
          <w:noProof/>
          <w:color w:val="000000"/>
          <w:sz w:val="20"/>
        </w:rPr>
        <w:drawing>
          <wp:inline distT="0" distB="0" distL="0" distR="0" wp14:anchorId="03AB4528" wp14:editId="0E2ED4DF">
            <wp:extent cx="4182745" cy="419100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82745" cy="4191000"/>
                    </a:xfrm>
                    <a:prstGeom prst="rect">
                      <a:avLst/>
                    </a:prstGeom>
                    <a:noFill/>
                    <a:ln>
                      <a:noFill/>
                    </a:ln>
                  </pic:spPr>
                </pic:pic>
              </a:graphicData>
            </a:graphic>
          </wp:inline>
        </w:drawing>
      </w:r>
    </w:p>
    <w:p w14:paraId="271DEFF1" w14:textId="77777777" w:rsidR="002510C9" w:rsidRPr="008D161A" w:rsidRDefault="002510C9" w:rsidP="008D161A">
      <w:pPr>
        <w:suppressAutoHyphens/>
        <w:spacing w:after="0" w:line="240" w:lineRule="auto"/>
        <w:ind w:firstLine="283"/>
        <w:jc w:val="both"/>
        <w:rPr>
          <w:rFonts w:ascii="Verdana" w:hAnsi="Verdana"/>
          <w:color w:val="000000"/>
          <w:sz w:val="20"/>
        </w:rPr>
      </w:pPr>
    </w:p>
    <w:p w14:paraId="634678CE" w14:textId="77777777" w:rsidR="002510C9" w:rsidRPr="008D161A" w:rsidRDefault="002510C9" w:rsidP="008D161A">
      <w:pPr>
        <w:suppressAutoHyphens/>
        <w:spacing w:after="0" w:line="240" w:lineRule="auto"/>
        <w:ind w:firstLine="283"/>
        <w:jc w:val="both"/>
        <w:rPr>
          <w:rFonts w:ascii="Verdana" w:hAnsi="Verdana"/>
          <w:color w:val="000000"/>
          <w:sz w:val="20"/>
        </w:rPr>
      </w:pPr>
    </w:p>
    <w:p w14:paraId="2195552C"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bCs/>
          <w:color w:val="000000"/>
          <w:sz w:val="20"/>
          <w:lang w:val="ru-RU"/>
        </w:rPr>
        <w:t>Я</w:t>
      </w:r>
      <w:r w:rsidRPr="008D161A">
        <w:rPr>
          <w:rFonts w:ascii="Verdana" w:hAnsi="Verdana"/>
          <w:color w:val="000000"/>
          <w:sz w:val="20"/>
          <w:lang w:val="ru-RU"/>
        </w:rPr>
        <w:t xml:space="preserve"> не люблю, когда люди теряют голову в трудных обстоятельствах. Горы требуют спокойного сердца и ясного ума. Из тридцати четырех спасательных экспедиций, в которых я участвовал, семь пришлось предпринимать только потому, что люди теряли выдержку и делали глупости.</w:t>
      </w:r>
    </w:p>
    <w:p w14:paraId="78F146C2"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Тридцать пятая экспедиция началась с радиограммы- путаной, на три четверти состоящей из бессвязных призывов о помощи. В этой радиограмме, подписанной начальником высокогорного астрофизического пункта, почему-то упоминалась вторая луна</w:t>
      </w:r>
      <w:r w:rsidRPr="008D161A">
        <w:rPr>
          <w:rFonts w:ascii="Verdana" w:hAnsi="Verdana"/>
          <w:color w:val="000000"/>
          <w:sz w:val="20"/>
        </w:rPr>
        <w:t> </w:t>
      </w:r>
      <w:r w:rsidRPr="008D161A">
        <w:rPr>
          <w:rFonts w:ascii="Verdana" w:hAnsi="Verdana"/>
          <w:color w:val="000000"/>
          <w:sz w:val="20"/>
          <w:lang w:val="ru-RU"/>
        </w:rPr>
        <w:t>— да, именно вторая луна!</w:t>
      </w:r>
      <w:r w:rsidRPr="008D161A">
        <w:rPr>
          <w:rFonts w:ascii="Verdana" w:hAnsi="Verdana"/>
          <w:color w:val="000000"/>
          <w:sz w:val="20"/>
        </w:rPr>
        <w:t> </w:t>
      </w:r>
      <w:r w:rsidRPr="008D161A">
        <w:rPr>
          <w:rFonts w:ascii="Verdana" w:hAnsi="Verdana"/>
          <w:color w:val="000000"/>
          <w:sz w:val="20"/>
          <w:lang w:val="ru-RU"/>
        </w:rPr>
        <w:t>— и говорилось, что астроном Закревский заблудился в горах. Когда и в каком районе заблудился астроном, какое у него снаряжение, начаты ли поиски</w:t>
      </w:r>
      <w:r w:rsidRPr="008D161A">
        <w:rPr>
          <w:rFonts w:ascii="Verdana" w:hAnsi="Verdana"/>
          <w:color w:val="000000"/>
          <w:sz w:val="20"/>
        </w:rPr>
        <w:t> </w:t>
      </w:r>
      <w:r w:rsidRPr="008D161A">
        <w:rPr>
          <w:rFonts w:ascii="Verdana" w:hAnsi="Verdana"/>
          <w:color w:val="000000"/>
          <w:sz w:val="20"/>
          <w:lang w:val="ru-RU"/>
        </w:rPr>
        <w:t>— об этом не было сказано ни слова.</w:t>
      </w:r>
    </w:p>
    <w:p w14:paraId="5B346F25"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Мы вылетели на вертолете вдвоем</w:t>
      </w:r>
      <w:r w:rsidRPr="008D161A">
        <w:rPr>
          <w:rFonts w:ascii="Verdana" w:hAnsi="Verdana"/>
          <w:color w:val="000000"/>
          <w:sz w:val="20"/>
        </w:rPr>
        <w:t> </w:t>
      </w:r>
      <w:r w:rsidRPr="008D161A">
        <w:rPr>
          <w:rFonts w:ascii="Verdana" w:hAnsi="Verdana"/>
          <w:color w:val="000000"/>
          <w:sz w:val="20"/>
          <w:lang w:val="ru-RU"/>
        </w:rPr>
        <w:t>— я и пилот Леднев</w:t>
      </w:r>
      <w:r w:rsidRPr="008D161A">
        <w:rPr>
          <w:rFonts w:ascii="Verdana" w:hAnsi="Verdana"/>
          <w:color w:val="000000"/>
          <w:sz w:val="20"/>
        </w:rPr>
        <w:t> </w:t>
      </w:r>
      <w:r w:rsidRPr="008D161A">
        <w:rPr>
          <w:rFonts w:ascii="Verdana" w:hAnsi="Verdana"/>
          <w:color w:val="000000"/>
          <w:sz w:val="20"/>
          <w:lang w:val="ru-RU"/>
        </w:rPr>
        <w:t>— в половине четвертого утра. На сбор спасательной партии требовалось часа два-три, а я не хотел терять время. Весной Памир коварен: частые обвалы, ползущий, липкий, как пластырь, туман, внезапные метели, короткие и жестокие,</w:t>
      </w:r>
      <w:r w:rsidRPr="008D161A">
        <w:rPr>
          <w:rFonts w:ascii="Verdana" w:hAnsi="Verdana"/>
          <w:color w:val="000000"/>
          <w:sz w:val="20"/>
        </w:rPr>
        <w:t> </w:t>
      </w:r>
      <w:r w:rsidRPr="008D161A">
        <w:rPr>
          <w:rFonts w:ascii="Verdana" w:hAnsi="Verdana"/>
          <w:color w:val="000000"/>
          <w:sz w:val="20"/>
          <w:lang w:val="ru-RU"/>
        </w:rPr>
        <w:t>— тут каждая минута может стать решающей.</w:t>
      </w:r>
    </w:p>
    <w:p w14:paraId="0598C339"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До перевала Хытгоз, на котором находился астрофизический пункт, я не рассчитывал добраться меньше чем за час. Вертолет пробивался сквозь рваные, насыщенные грозовым электричеством облака. Стоило немного изменить высоту полета, подняться или опуститься на тридцать</w:t>
      </w:r>
      <w:r w:rsidRPr="008D161A">
        <w:rPr>
          <w:rFonts w:ascii="Verdana" w:hAnsi="Verdana"/>
          <w:color w:val="000000"/>
          <w:sz w:val="20"/>
        </w:rPr>
        <w:t> </w:t>
      </w:r>
      <w:r w:rsidRPr="008D161A">
        <w:rPr>
          <w:rFonts w:ascii="Verdana" w:hAnsi="Verdana"/>
          <w:color w:val="000000"/>
          <w:sz w:val="20"/>
          <w:lang w:val="ru-RU"/>
        </w:rPr>
        <w:t>— сорок метров,</w:t>
      </w:r>
      <w:r w:rsidRPr="008D161A">
        <w:rPr>
          <w:rFonts w:ascii="Verdana" w:hAnsi="Verdana"/>
          <w:color w:val="000000"/>
          <w:sz w:val="20"/>
        </w:rPr>
        <w:t> </w:t>
      </w:r>
      <w:r w:rsidRPr="008D161A">
        <w:rPr>
          <w:rFonts w:ascii="Verdana" w:hAnsi="Verdana"/>
          <w:color w:val="000000"/>
          <w:sz w:val="20"/>
          <w:lang w:val="ru-RU"/>
        </w:rPr>
        <w:t>— и вертолет начинало кренить, раскачивать.</w:t>
      </w:r>
    </w:p>
    <w:p w14:paraId="508620F2" w14:textId="567BBDE4"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 xml:space="preserve">Леднев вел машину по приборам. За три года, что мы работали вместе, нам, пожалуй, еще не приходилось начинать поиски в таких сложных условиях. Леднев храбрый парень, он сказал, усмехнувшись: </w:t>
      </w:r>
      <w:r w:rsidR="00604FAB">
        <w:rPr>
          <w:rFonts w:ascii="Verdana" w:hAnsi="Verdana"/>
          <w:color w:val="000000"/>
          <w:sz w:val="20"/>
          <w:lang w:val="ru-RU"/>
        </w:rPr>
        <w:t>«</w:t>
      </w:r>
      <w:r w:rsidRPr="008D161A">
        <w:rPr>
          <w:rFonts w:ascii="Verdana" w:hAnsi="Verdana"/>
          <w:color w:val="000000"/>
          <w:sz w:val="20"/>
          <w:lang w:val="ru-RU"/>
        </w:rPr>
        <w:t>Запросто можно грохнуть</w:t>
      </w:r>
      <w:r w:rsidR="00604FAB">
        <w:rPr>
          <w:rFonts w:ascii="Verdana" w:hAnsi="Verdana"/>
          <w:color w:val="000000"/>
          <w:sz w:val="20"/>
          <w:lang w:val="ru-RU"/>
        </w:rPr>
        <w:t>»</w:t>
      </w: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 xml:space="preserve">— но я видел, как ему трудно. Он все-таки посадил вертолет на маленькую площадку у </w:t>
      </w:r>
      <w:r w:rsidRPr="008D161A">
        <w:rPr>
          <w:rFonts w:ascii="Verdana" w:hAnsi="Verdana"/>
          <w:color w:val="000000"/>
          <w:sz w:val="20"/>
          <w:lang w:val="ru-RU"/>
        </w:rPr>
        <w:lastRenderedPageBreak/>
        <w:t>астрофизического пункта и, когда мотор, сухо кашлянув, умолк, спросил у меня, который час, хотя часы были перед ним, на пульте.</w:t>
      </w:r>
    </w:p>
    <w:p w14:paraId="44AAC971"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Мы вышли из машины. В окнах бревенчатого двухэтажного здания горел свет. Навстречу нам, защищаясь рукой от слепящих фар вертолета, спешил низенький, очень полный человек в расстегнутом меховом комбинезоне. Он тяжело дышал, и по его крупному, в рябинках лицу стекали капли пота. Я подумал, что это начальник пункта, и не ошибся.</w:t>
      </w:r>
    </w:p>
    <w:p w14:paraId="66FED29C"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Устинов. Моя фамилия Устинов,</w:t>
      </w:r>
      <w:r w:rsidRPr="008D161A">
        <w:rPr>
          <w:rFonts w:ascii="Verdana" w:hAnsi="Verdana"/>
          <w:color w:val="000000"/>
          <w:sz w:val="20"/>
        </w:rPr>
        <w:t> </w:t>
      </w:r>
      <w:r w:rsidRPr="008D161A">
        <w:rPr>
          <w:rFonts w:ascii="Verdana" w:hAnsi="Verdana"/>
          <w:color w:val="000000"/>
          <w:sz w:val="20"/>
          <w:lang w:val="ru-RU"/>
        </w:rPr>
        <w:t>— торопливо, глотая окончания слов, сказал толстяк.</w:t>
      </w:r>
      <w:r w:rsidRPr="008D161A">
        <w:rPr>
          <w:rFonts w:ascii="Verdana" w:hAnsi="Verdana"/>
          <w:color w:val="000000"/>
          <w:sz w:val="20"/>
        </w:rPr>
        <w:t> </w:t>
      </w:r>
      <w:r w:rsidRPr="008D161A">
        <w:rPr>
          <w:rFonts w:ascii="Verdana" w:hAnsi="Verdana"/>
          <w:color w:val="000000"/>
          <w:sz w:val="20"/>
          <w:lang w:val="ru-RU"/>
        </w:rPr>
        <w:t>— Рад, что вы прилетели... Ну, теперь все будет хорошо. Да, хорошо... Прошу вас, пройдемте...</w:t>
      </w:r>
    </w:p>
    <w:p w14:paraId="58E28D5A"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Он побежал к домику, на полдороге остановился, зачем-то огляделся по сторонам, подошел ко мне и, поднявшись на носки, торопливо зашептал:</w:t>
      </w:r>
    </w:p>
    <w:p w14:paraId="06559801"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Понимаете, там наша сотрудница, Елагина... невеста Закревского... Вы, пожалуйста, осторожнее при ней. Знаете, не надо раньше времени... Может, все еще устроится...</w:t>
      </w:r>
    </w:p>
    <w:p w14:paraId="1CB51DD4"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В невысокой, освещенной двумя яркими лампами комнате (это было что-то вроде столовой или общего зала) нас встретили паренек в цветастом свитере и девушка в спортивном костюме и накинутой на плечи меховой куртке. В углу на раскладной кровати лежал мужчина, уже немолодой, смуглый, чернобородый.</w:t>
      </w:r>
    </w:p>
    <w:p w14:paraId="6B462215"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Я спросил Устинова, где остальные сотрудники пункта.</w:t>
      </w:r>
    </w:p>
    <w:p w14:paraId="7C96782F" w14:textId="1ED3F9A9"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Остальные?</w:t>
      </w:r>
      <w:r w:rsidRPr="008D161A">
        <w:rPr>
          <w:rFonts w:ascii="Verdana" w:hAnsi="Verdana"/>
          <w:color w:val="000000"/>
          <w:sz w:val="20"/>
        </w:rPr>
        <w:t> </w:t>
      </w:r>
      <w:r w:rsidRPr="008D161A">
        <w:rPr>
          <w:rFonts w:ascii="Verdana" w:hAnsi="Verdana"/>
          <w:color w:val="000000"/>
          <w:sz w:val="20"/>
          <w:lang w:val="ru-RU"/>
        </w:rPr>
        <w:t>— рассеянно сказал он.</w:t>
      </w:r>
      <w:r w:rsidRPr="008D161A">
        <w:rPr>
          <w:rFonts w:ascii="Verdana" w:hAnsi="Verdana"/>
          <w:color w:val="000000"/>
          <w:sz w:val="20"/>
        </w:rPr>
        <w:t> </w:t>
      </w:r>
      <w:r w:rsidRPr="008D161A">
        <w:rPr>
          <w:rFonts w:ascii="Verdana" w:hAnsi="Verdana"/>
          <w:color w:val="000000"/>
          <w:sz w:val="20"/>
          <w:lang w:val="ru-RU"/>
        </w:rPr>
        <w:t>— Ах, остальные... Двенадцать человек третьего дня ушли с проводником на Зулумколды. Мы строим там опорную базу... Я, Закревский и Хачикян,</w:t>
      </w:r>
      <w:r w:rsidRPr="008D161A">
        <w:rPr>
          <w:rFonts w:ascii="Verdana" w:hAnsi="Verdana"/>
          <w:color w:val="000000"/>
          <w:sz w:val="20"/>
        </w:rPr>
        <w:t> </w:t>
      </w:r>
      <w:r w:rsidRPr="008D161A">
        <w:rPr>
          <w:rFonts w:ascii="Verdana" w:hAnsi="Verdana"/>
          <w:color w:val="000000"/>
          <w:sz w:val="20"/>
          <w:lang w:val="ru-RU"/>
        </w:rPr>
        <w:t>— он ткнул рукой в сторону чернобородого,</w:t>
      </w:r>
      <w:r w:rsidRPr="008D161A">
        <w:rPr>
          <w:rFonts w:ascii="Verdana" w:hAnsi="Verdana"/>
          <w:color w:val="000000"/>
          <w:sz w:val="20"/>
        </w:rPr>
        <w:t> </w:t>
      </w:r>
      <w:r w:rsidRPr="008D161A">
        <w:rPr>
          <w:rFonts w:ascii="Verdana" w:hAnsi="Verdana"/>
          <w:color w:val="000000"/>
          <w:sz w:val="20"/>
          <w:lang w:val="ru-RU"/>
        </w:rPr>
        <w:t xml:space="preserve">— поднялись к лагерю </w:t>
      </w:r>
      <w:r w:rsidR="00604FAB">
        <w:rPr>
          <w:rFonts w:ascii="Verdana" w:hAnsi="Verdana"/>
          <w:color w:val="000000"/>
          <w:sz w:val="20"/>
          <w:lang w:val="ru-RU"/>
        </w:rPr>
        <w:t>«</w:t>
      </w:r>
      <w:r w:rsidRPr="008D161A">
        <w:rPr>
          <w:rFonts w:ascii="Verdana" w:hAnsi="Verdana"/>
          <w:color w:val="000000"/>
          <w:sz w:val="20"/>
          <w:lang w:val="ru-RU"/>
        </w:rPr>
        <w:t>три тысячи</w:t>
      </w:r>
      <w:r w:rsidR="00604FAB">
        <w:rPr>
          <w:rFonts w:ascii="Verdana" w:hAnsi="Verdana"/>
          <w:color w:val="000000"/>
          <w:sz w:val="20"/>
          <w:lang w:val="ru-RU"/>
        </w:rPr>
        <w:t>»</w:t>
      </w:r>
      <w:r w:rsidRPr="008D161A">
        <w:rPr>
          <w:rFonts w:ascii="Verdana" w:hAnsi="Verdana"/>
          <w:color w:val="000000"/>
          <w:sz w:val="20"/>
          <w:lang w:val="ru-RU"/>
        </w:rPr>
        <w:t>, это на девятьсот метров выше пункта. Потом Хачикяну стало плохо, я помог ему спуститься... Да, да, не следовало оставлять Закревского... Но вы должны понять...</w:t>
      </w:r>
    </w:p>
    <w:p w14:paraId="338DAD51" w14:textId="16FACDA0"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 xml:space="preserve">Пока я понимал лишь одно: начальник астрофизического пункта настолько взволнован и растерян, что добиться от него ничего нельзя. Собственно, все они находились в том состоянии, которое Леднев обычно называл </w:t>
      </w:r>
      <w:r w:rsidR="00604FAB">
        <w:rPr>
          <w:rFonts w:ascii="Verdana" w:hAnsi="Verdana"/>
          <w:color w:val="000000"/>
          <w:sz w:val="20"/>
          <w:lang w:val="ru-RU"/>
        </w:rPr>
        <w:t>«</w:t>
      </w:r>
      <w:r w:rsidRPr="008D161A">
        <w:rPr>
          <w:rFonts w:ascii="Verdana" w:hAnsi="Verdana"/>
          <w:color w:val="000000"/>
          <w:sz w:val="20"/>
          <w:lang w:val="ru-RU"/>
        </w:rPr>
        <w:t>ТП</w:t>
      </w:r>
      <w:r w:rsidR="00604FAB">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 тихая паника. И суетливый начальник, и Хачикян, и мальчишка-радист... Все</w:t>
      </w:r>
      <w:r w:rsidRPr="008D161A">
        <w:rPr>
          <w:rFonts w:ascii="Verdana" w:hAnsi="Verdana"/>
          <w:color w:val="000000"/>
          <w:sz w:val="20"/>
        </w:rPr>
        <w:t> </w:t>
      </w:r>
      <w:r w:rsidRPr="008D161A">
        <w:rPr>
          <w:rFonts w:ascii="Verdana" w:hAnsi="Verdana"/>
          <w:color w:val="000000"/>
          <w:sz w:val="20"/>
          <w:lang w:val="ru-RU"/>
        </w:rPr>
        <w:t>— кроме Елагиной.</w:t>
      </w:r>
    </w:p>
    <w:p w14:paraId="5D3EDB35"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Впрочем, о ней следовало сказать с самого начала.</w:t>
      </w:r>
    </w:p>
    <w:p w14:paraId="4F6C77D7"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Красота и ум</w:t>
      </w:r>
      <w:r w:rsidRPr="008D161A">
        <w:rPr>
          <w:rFonts w:ascii="Verdana" w:hAnsi="Verdana"/>
          <w:color w:val="000000"/>
          <w:sz w:val="20"/>
        </w:rPr>
        <w:t> </w:t>
      </w:r>
      <w:r w:rsidRPr="008D161A">
        <w:rPr>
          <w:rFonts w:ascii="Verdana" w:hAnsi="Verdana"/>
          <w:color w:val="000000"/>
          <w:sz w:val="20"/>
          <w:lang w:val="ru-RU"/>
        </w:rPr>
        <w:t>— высшие проявления природы. Но ум иногда бывает злобен, красота же всегда добра. Елагина была очень красива. Впрочем, красива</w:t>
      </w:r>
      <w:r w:rsidRPr="008D161A">
        <w:rPr>
          <w:rFonts w:ascii="Verdana" w:hAnsi="Verdana"/>
          <w:color w:val="000000"/>
          <w:sz w:val="20"/>
        </w:rPr>
        <w:t> </w:t>
      </w:r>
      <w:r w:rsidRPr="008D161A">
        <w:rPr>
          <w:rFonts w:ascii="Verdana" w:hAnsi="Verdana"/>
          <w:color w:val="000000"/>
          <w:sz w:val="20"/>
          <w:lang w:val="ru-RU"/>
        </w:rPr>
        <w:t>— не то слово. Красивых много. Я бы сказал</w:t>
      </w:r>
      <w:r w:rsidRPr="008D161A">
        <w:rPr>
          <w:rFonts w:ascii="Verdana" w:hAnsi="Verdana"/>
          <w:color w:val="000000"/>
          <w:sz w:val="20"/>
        </w:rPr>
        <w:t> </w:t>
      </w:r>
      <w:r w:rsidRPr="008D161A">
        <w:rPr>
          <w:rFonts w:ascii="Verdana" w:hAnsi="Verdana"/>
          <w:color w:val="000000"/>
          <w:sz w:val="20"/>
          <w:lang w:val="ru-RU"/>
        </w:rPr>
        <w:t>— прекрасна. Т\т разница такая же, как между Ай-Петри и Эверестом.</w:t>
      </w:r>
    </w:p>
    <w:p w14:paraId="0F3E490D" w14:textId="13337ADC"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 xml:space="preserve">Лет двадцать назад мне случайно попался потрепанный томик </w:t>
      </w:r>
      <w:r w:rsidR="00604FAB">
        <w:rPr>
          <w:rFonts w:ascii="Verdana" w:hAnsi="Verdana"/>
          <w:color w:val="000000"/>
          <w:sz w:val="20"/>
          <w:lang w:val="ru-RU"/>
        </w:rPr>
        <w:t>«</w:t>
      </w:r>
      <w:r w:rsidRPr="008D161A">
        <w:rPr>
          <w:rFonts w:ascii="Verdana" w:hAnsi="Verdana"/>
          <w:color w:val="000000"/>
          <w:sz w:val="20"/>
          <w:lang w:val="ru-RU"/>
        </w:rPr>
        <w:t>Популярной астрономии</w:t>
      </w:r>
      <w:r w:rsidR="00604FAB">
        <w:rPr>
          <w:rFonts w:ascii="Verdana" w:hAnsi="Verdana"/>
          <w:color w:val="000000"/>
          <w:sz w:val="20"/>
          <w:lang w:val="ru-RU"/>
        </w:rPr>
        <w:t>»</w:t>
      </w:r>
      <w:r w:rsidRPr="008D161A">
        <w:rPr>
          <w:rFonts w:ascii="Verdana" w:hAnsi="Verdana"/>
          <w:color w:val="000000"/>
          <w:sz w:val="20"/>
          <w:lang w:val="ru-RU"/>
        </w:rPr>
        <w:t xml:space="preserve"> Фламмариона. На обложке, наискось порванной и склеенной полоской пожелтевшей папиросной бумаги, была изображена женщина с глобусом у ног</w:t>
      </w:r>
      <w:r w:rsidRPr="008D161A">
        <w:rPr>
          <w:rFonts w:ascii="Verdana" w:hAnsi="Verdana"/>
          <w:color w:val="000000"/>
          <w:sz w:val="20"/>
        </w:rPr>
        <w:t> </w:t>
      </w:r>
      <w:r w:rsidRPr="008D161A">
        <w:rPr>
          <w:rFonts w:ascii="Verdana" w:hAnsi="Verdana"/>
          <w:color w:val="000000"/>
          <w:sz w:val="20"/>
          <w:lang w:val="ru-RU"/>
        </w:rPr>
        <w:t>— Урания, покровительница астрономии. Позади Урании светился звездами черный провал неба. Урания улыбалась и показывала рукой на звезды. Она была совсем земной женщиной, эта Урания, но в глазах ее отражался загадочный блеск далеких звезд... Мне почему-то врезался в память этот блеск. С тех пор я смотрел в глаза многих женщин- иногда очень красивые глаза,</w:t>
      </w:r>
      <w:r w:rsidRPr="008D161A">
        <w:rPr>
          <w:rFonts w:ascii="Verdana" w:hAnsi="Verdana"/>
          <w:color w:val="000000"/>
          <w:sz w:val="20"/>
        </w:rPr>
        <w:t> </w:t>
      </w:r>
      <w:r w:rsidRPr="008D161A">
        <w:rPr>
          <w:rFonts w:ascii="Verdana" w:hAnsi="Verdana"/>
          <w:color w:val="000000"/>
          <w:sz w:val="20"/>
          <w:lang w:val="ru-RU"/>
        </w:rPr>
        <w:t xml:space="preserve">— но еще ни разу не видел в них звездного отблеска. И только у Елагиной... Она была настоящей земной женщиной, как Урания на порванной обложке </w:t>
      </w:r>
      <w:r w:rsidR="00604FAB">
        <w:rPr>
          <w:rFonts w:ascii="Verdana" w:hAnsi="Verdana"/>
          <w:color w:val="000000"/>
          <w:sz w:val="20"/>
          <w:lang w:val="ru-RU"/>
        </w:rPr>
        <w:t>«</w:t>
      </w:r>
      <w:r w:rsidRPr="008D161A">
        <w:rPr>
          <w:rFonts w:ascii="Verdana" w:hAnsi="Verdana"/>
          <w:color w:val="000000"/>
          <w:sz w:val="20"/>
          <w:lang w:val="ru-RU"/>
        </w:rPr>
        <w:t>Популярной астрономии</w:t>
      </w:r>
      <w:r w:rsidR="00604FAB">
        <w:rPr>
          <w:rFonts w:ascii="Verdana" w:hAnsi="Verdana"/>
          <w:color w:val="000000"/>
          <w:sz w:val="20"/>
          <w:lang w:val="ru-RU"/>
        </w:rPr>
        <w:t>»</w:t>
      </w:r>
      <w:r w:rsidRPr="008D161A">
        <w:rPr>
          <w:rFonts w:ascii="Verdana" w:hAnsi="Verdana"/>
          <w:color w:val="000000"/>
          <w:sz w:val="20"/>
          <w:lang w:val="ru-RU"/>
        </w:rPr>
        <w:t>, но свет звезд дрожал в ее глазах...</w:t>
      </w:r>
    </w:p>
    <w:p w14:paraId="6385384F"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Я попросил Елагину объяснить, при каких обстоятельствах исчез Закревский. Она подошла к висевшей на стене карте и начала говорить</w:t>
      </w:r>
      <w:r w:rsidRPr="008D161A">
        <w:rPr>
          <w:rFonts w:ascii="Verdana" w:hAnsi="Verdana"/>
          <w:color w:val="000000"/>
          <w:sz w:val="20"/>
        </w:rPr>
        <w:t> </w:t>
      </w:r>
      <w:r w:rsidRPr="008D161A">
        <w:rPr>
          <w:rFonts w:ascii="Verdana" w:hAnsi="Verdana"/>
          <w:color w:val="000000"/>
          <w:sz w:val="20"/>
          <w:lang w:val="ru-RU"/>
        </w:rPr>
        <w:t>— коротко, ясно, точно. А в глазах светился удивительный звездный отблеск...</w:t>
      </w:r>
    </w:p>
    <w:p w14:paraId="08CE1E92"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Через три минуты я знал все.</w:t>
      </w:r>
    </w:p>
    <w:p w14:paraId="667781C8" w14:textId="5D087A02"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 xml:space="preserve">Двое суток назад Закревский остался в лагере </w:t>
      </w:r>
      <w:r w:rsidR="00604FAB">
        <w:rPr>
          <w:rFonts w:ascii="Verdana" w:hAnsi="Verdana"/>
          <w:color w:val="000000"/>
          <w:sz w:val="20"/>
          <w:lang w:val="ru-RU"/>
        </w:rPr>
        <w:t>«</w:t>
      </w:r>
      <w:r w:rsidRPr="008D161A">
        <w:rPr>
          <w:rFonts w:ascii="Verdana" w:hAnsi="Verdana"/>
          <w:color w:val="000000"/>
          <w:sz w:val="20"/>
          <w:lang w:val="ru-RU"/>
        </w:rPr>
        <w:t>3000</w:t>
      </w:r>
      <w:r w:rsidR="00604FAB">
        <w:rPr>
          <w:rFonts w:ascii="Verdana" w:hAnsi="Verdana"/>
          <w:color w:val="000000"/>
          <w:sz w:val="20"/>
          <w:lang w:val="ru-RU"/>
        </w:rPr>
        <w:t>»</w:t>
      </w:r>
      <w:r w:rsidRPr="008D161A">
        <w:rPr>
          <w:rFonts w:ascii="Verdana" w:hAnsi="Verdana"/>
          <w:color w:val="000000"/>
          <w:sz w:val="20"/>
          <w:lang w:val="ru-RU"/>
        </w:rPr>
        <w:t xml:space="preserve">. Устинов и Хачикян спустились вниз. К вечеру первого дня Закревский радировал о важном открытии. Радиограмма заканчивалась словами: </w:t>
      </w:r>
      <w:r w:rsidR="00604FAB">
        <w:rPr>
          <w:rFonts w:ascii="Verdana" w:hAnsi="Verdana"/>
          <w:color w:val="000000"/>
          <w:sz w:val="20"/>
          <w:lang w:val="ru-RU"/>
        </w:rPr>
        <w:t>«</w:t>
      </w:r>
      <w:r w:rsidRPr="008D161A">
        <w:rPr>
          <w:rFonts w:ascii="Verdana" w:hAnsi="Verdana"/>
          <w:color w:val="000000"/>
          <w:sz w:val="20"/>
          <w:lang w:val="ru-RU"/>
        </w:rPr>
        <w:t>Мешает облачность. Попробую подняться выше</w:t>
      </w:r>
      <w:r w:rsidR="00604FAB">
        <w:rPr>
          <w:rFonts w:ascii="Verdana" w:hAnsi="Verdana"/>
          <w:color w:val="000000"/>
          <w:sz w:val="20"/>
          <w:lang w:val="ru-RU"/>
        </w:rPr>
        <w:t>»</w:t>
      </w:r>
      <w:r w:rsidRPr="008D161A">
        <w:rPr>
          <w:rFonts w:ascii="Verdana" w:hAnsi="Verdana"/>
          <w:color w:val="000000"/>
          <w:sz w:val="20"/>
          <w:lang w:val="ru-RU"/>
        </w:rPr>
        <w:t xml:space="preserve">. Через три часа Закревский передал еще одну радиограмму. Сквозь грозовые разряды удалось разобрать только два слова: </w:t>
      </w:r>
      <w:r w:rsidR="00604FAB">
        <w:rPr>
          <w:rFonts w:ascii="Verdana" w:hAnsi="Verdana"/>
          <w:color w:val="000000"/>
          <w:sz w:val="20"/>
          <w:lang w:val="ru-RU"/>
        </w:rPr>
        <w:t>«</w:t>
      </w:r>
      <w:r w:rsidRPr="008D161A">
        <w:rPr>
          <w:rFonts w:ascii="Verdana" w:hAnsi="Verdana"/>
          <w:color w:val="000000"/>
          <w:sz w:val="20"/>
          <w:lang w:val="ru-RU"/>
        </w:rPr>
        <w:t>...гипотеза... предполагал...</w:t>
      </w:r>
      <w:r w:rsidR="00604FAB">
        <w:rPr>
          <w:rFonts w:ascii="Verdana" w:hAnsi="Verdana"/>
          <w:color w:val="000000"/>
          <w:sz w:val="20"/>
          <w:lang w:val="ru-RU"/>
        </w:rPr>
        <w:t>»</w:t>
      </w:r>
      <w:r w:rsidRPr="008D161A">
        <w:rPr>
          <w:rFonts w:ascii="Verdana" w:hAnsi="Verdana"/>
          <w:color w:val="000000"/>
          <w:sz w:val="20"/>
          <w:lang w:val="ru-RU"/>
        </w:rPr>
        <w:t xml:space="preserve"> С этого времени прошло более суток. Закревский молчал. Версия об испорченном передатчике сразу отпала: в лагере </w:t>
      </w:r>
      <w:r w:rsidR="00604FAB">
        <w:rPr>
          <w:rFonts w:ascii="Verdana" w:hAnsi="Verdana"/>
          <w:color w:val="000000"/>
          <w:sz w:val="20"/>
          <w:lang w:val="ru-RU"/>
        </w:rPr>
        <w:t>«</w:t>
      </w:r>
      <w:r w:rsidRPr="008D161A">
        <w:rPr>
          <w:rFonts w:ascii="Verdana" w:hAnsi="Verdana"/>
          <w:color w:val="000000"/>
          <w:sz w:val="20"/>
          <w:lang w:val="ru-RU"/>
        </w:rPr>
        <w:t>3000</w:t>
      </w:r>
      <w:r w:rsidR="00604FAB">
        <w:rPr>
          <w:rFonts w:ascii="Verdana" w:hAnsi="Verdana"/>
          <w:color w:val="000000"/>
          <w:sz w:val="20"/>
          <w:lang w:val="ru-RU"/>
        </w:rPr>
        <w:t>»</w:t>
      </w:r>
      <w:r w:rsidRPr="008D161A">
        <w:rPr>
          <w:rFonts w:ascii="Verdana" w:hAnsi="Verdana"/>
          <w:color w:val="000000"/>
          <w:sz w:val="20"/>
          <w:lang w:val="ru-RU"/>
        </w:rPr>
        <w:t xml:space="preserve"> была запасная рация и, если бы Закревский вернулся туда, связь возобновилась бы.</w:t>
      </w:r>
    </w:p>
    <w:p w14:paraId="11BABF15"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Меня удивило, как Закревский решился уйти из лагеря вечером, перед сумерками.</w:t>
      </w:r>
    </w:p>
    <w:p w14:paraId="444151E9"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lastRenderedPageBreak/>
        <w:t>—</w:t>
      </w:r>
      <w:r w:rsidRPr="008D161A">
        <w:rPr>
          <w:rFonts w:ascii="Verdana" w:hAnsi="Verdana"/>
          <w:color w:val="000000"/>
          <w:sz w:val="20"/>
        </w:rPr>
        <w:t> </w:t>
      </w:r>
      <w:r w:rsidRPr="008D161A">
        <w:rPr>
          <w:rFonts w:ascii="Verdana" w:hAnsi="Verdana"/>
          <w:color w:val="000000"/>
          <w:sz w:val="20"/>
          <w:lang w:val="ru-RU"/>
        </w:rPr>
        <w:t>Он альпинист, перворазрядник. Хорошо знает горы,</w:t>
      </w:r>
      <w:r w:rsidRPr="008D161A">
        <w:rPr>
          <w:rFonts w:ascii="Verdana" w:hAnsi="Verdana"/>
          <w:color w:val="000000"/>
          <w:sz w:val="20"/>
        </w:rPr>
        <w:t> </w:t>
      </w:r>
      <w:r w:rsidRPr="008D161A">
        <w:rPr>
          <w:rFonts w:ascii="Verdana" w:hAnsi="Verdana"/>
          <w:color w:val="000000"/>
          <w:sz w:val="20"/>
          <w:lang w:val="ru-RU"/>
        </w:rPr>
        <w:t>— ответила Елагина.</w:t>
      </w:r>
    </w:p>
    <w:p w14:paraId="18F023D9"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Это осложняло дело. Опытный альпинист за несколько часов мог уйти довольно далеко от лагеря. Я спросил, о каком открытии шла речь в первой радиограмме. Елагина вопросительно посмотрела на начальника.</w:t>
      </w:r>
    </w:p>
    <w:p w14:paraId="4F9C0B41"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Открытие?</w:t>
      </w:r>
      <w:r w:rsidRPr="008D161A">
        <w:rPr>
          <w:rFonts w:ascii="Verdana" w:hAnsi="Verdana"/>
          <w:color w:val="000000"/>
          <w:sz w:val="20"/>
        </w:rPr>
        <w:t> </w:t>
      </w:r>
      <w:r w:rsidRPr="008D161A">
        <w:rPr>
          <w:rFonts w:ascii="Verdana" w:hAnsi="Verdana"/>
          <w:color w:val="000000"/>
          <w:sz w:val="20"/>
          <w:lang w:val="ru-RU"/>
        </w:rPr>
        <w:t>— переспросил Устинов.</w:t>
      </w:r>
      <w:r w:rsidRPr="008D161A">
        <w:rPr>
          <w:rFonts w:ascii="Verdana" w:hAnsi="Verdana"/>
          <w:color w:val="000000"/>
          <w:sz w:val="20"/>
        </w:rPr>
        <w:t> </w:t>
      </w:r>
      <w:r w:rsidRPr="008D161A">
        <w:rPr>
          <w:rFonts w:ascii="Verdana" w:hAnsi="Verdana"/>
          <w:color w:val="000000"/>
          <w:sz w:val="20"/>
          <w:lang w:val="ru-RU"/>
        </w:rPr>
        <w:t>— Ах, открытие... Это очень важное открытие. Правда, еще нет уверенности... Но разве вам нужно знать... то есть, простите, зачем вам?..</w:t>
      </w:r>
    </w:p>
    <w:p w14:paraId="3068AB22"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Он смущенно умолк. Я объяснил: зная, какие наблюдения интересовали Закревского, можно судить о том, куда он пошел.</w:t>
      </w:r>
    </w:p>
    <w:p w14:paraId="3A7A0E1F"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Да, да, вы правы,</w:t>
      </w:r>
      <w:r w:rsidRPr="008D161A">
        <w:rPr>
          <w:rFonts w:ascii="Verdana" w:hAnsi="Verdana"/>
          <w:color w:val="000000"/>
          <w:sz w:val="20"/>
        </w:rPr>
        <w:t> </w:t>
      </w:r>
      <w:r w:rsidRPr="008D161A">
        <w:rPr>
          <w:rFonts w:ascii="Verdana" w:hAnsi="Verdana"/>
          <w:color w:val="000000"/>
          <w:sz w:val="20"/>
          <w:lang w:val="ru-RU"/>
        </w:rPr>
        <w:t>— поспешно согласился Устинов.</w:t>
      </w:r>
      <w:r w:rsidRPr="008D161A">
        <w:rPr>
          <w:rFonts w:ascii="Verdana" w:hAnsi="Verdana"/>
          <w:color w:val="000000"/>
          <w:sz w:val="20"/>
        </w:rPr>
        <w:t> </w:t>
      </w:r>
      <w:r w:rsidRPr="008D161A">
        <w:rPr>
          <w:rFonts w:ascii="Verdana" w:hAnsi="Verdana"/>
          <w:color w:val="000000"/>
          <w:sz w:val="20"/>
          <w:lang w:val="ru-RU"/>
        </w:rPr>
        <w:t>— Вот Рубен Владимирович вам скажет. Они вдвоем вели эту работу.</w:t>
      </w:r>
    </w:p>
    <w:p w14:paraId="777C7BC6"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Хачикян, сидевший на кровати, встал и, пошатываясь, подошел к нам. Черные глаза его лихорадочно блестели. Он сильно волновался и поэтому почти кричал:</w:t>
      </w:r>
    </w:p>
    <w:p w14:paraId="7DA543D3"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Николай нашел вторую луну... Понимаете, вторую луну!..</w:t>
      </w:r>
    </w:p>
    <w:p w14:paraId="4828013E"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Леднев подтолкнул меня. Кажется, Елагина это заметила. Она сказала:</w:t>
      </w:r>
    </w:p>
    <w:p w14:paraId="41C490A6"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Рубен Владимирович объяснит.</w:t>
      </w:r>
    </w:p>
    <w:p w14:paraId="2CEE0413"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Я не сразу понял то, о чем говорил Хачикян. Астрономия</w:t>
      </w:r>
      <w:r w:rsidRPr="008D161A">
        <w:rPr>
          <w:rFonts w:ascii="Verdana" w:hAnsi="Verdana"/>
          <w:color w:val="000000"/>
          <w:sz w:val="20"/>
        </w:rPr>
        <w:t> </w:t>
      </w:r>
      <w:r w:rsidRPr="008D161A">
        <w:rPr>
          <w:rFonts w:ascii="Verdana" w:hAnsi="Verdana"/>
          <w:color w:val="000000"/>
          <w:sz w:val="20"/>
          <w:lang w:val="ru-RU"/>
        </w:rPr>
        <w:t>— не моя специальность. Да, признаться, и слишком необычным оказалось открытие Закревского.</w:t>
      </w:r>
    </w:p>
    <w:p w14:paraId="421F2997"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Астрономы (я этого раньше не знал) считали вероятным, что у Земли, кроме Луны, могут быть и небольшие естественные спутники. Поиски таких спутников чрезвычайно затруднены и долгое время велись безуспешно. Насколько я понял, трудность состояла в том, что при большой скорости движения маленьких лун на фотопластинке не остается следов. Кроме того, попадая в тень Земли, спутники не светятся, и их наблюдение можно вести только в течение небольшого промежутка времени.</w:t>
      </w:r>
    </w:p>
    <w:p w14:paraId="408B53C8"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Вторую луну искали очень опытные наблюдатели в разных странах,</w:t>
      </w:r>
      <w:r w:rsidRPr="008D161A">
        <w:rPr>
          <w:rFonts w:ascii="Verdana" w:hAnsi="Verdana"/>
          <w:color w:val="000000"/>
          <w:sz w:val="20"/>
        </w:rPr>
        <w:t> </w:t>
      </w:r>
      <w:r w:rsidRPr="008D161A">
        <w:rPr>
          <w:rFonts w:ascii="Verdana" w:hAnsi="Verdana"/>
          <w:color w:val="000000"/>
          <w:sz w:val="20"/>
          <w:lang w:val="ru-RU"/>
        </w:rPr>
        <w:t>— взволнованно жестикулируя, говорил Хачикян.</w:t>
      </w:r>
      <w:r w:rsidRPr="008D161A">
        <w:rPr>
          <w:rFonts w:ascii="Verdana" w:hAnsi="Verdana"/>
          <w:color w:val="000000"/>
          <w:sz w:val="20"/>
        </w:rPr>
        <w:t> </w:t>
      </w:r>
      <w:r w:rsidRPr="008D161A">
        <w:rPr>
          <w:rFonts w:ascii="Verdana" w:hAnsi="Verdana"/>
          <w:color w:val="000000"/>
          <w:sz w:val="20"/>
          <w:lang w:val="ru-RU"/>
        </w:rPr>
        <w:t>— Даже Томбоу искал...</w:t>
      </w:r>
    </w:p>
    <w:p w14:paraId="3C19F5E6"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Это астроном, открывший планету Плутон,</w:t>
      </w:r>
      <w:r w:rsidRPr="008D161A">
        <w:rPr>
          <w:rFonts w:ascii="Verdana" w:hAnsi="Verdana"/>
          <w:color w:val="000000"/>
          <w:sz w:val="20"/>
        </w:rPr>
        <w:t> </w:t>
      </w:r>
      <w:r w:rsidRPr="008D161A">
        <w:rPr>
          <w:rFonts w:ascii="Verdana" w:hAnsi="Verdana"/>
          <w:color w:val="000000"/>
          <w:sz w:val="20"/>
          <w:lang w:val="ru-RU"/>
        </w:rPr>
        <w:t>— вставила Елагина.</w:t>
      </w:r>
    </w:p>
    <w:p w14:paraId="4AFB5504" w14:textId="3952214D"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Да, да, очень опытный наблюдатель,</w:t>
      </w:r>
      <w:r w:rsidRPr="008D161A">
        <w:rPr>
          <w:rFonts w:ascii="Verdana" w:hAnsi="Verdana"/>
          <w:color w:val="000000"/>
          <w:sz w:val="20"/>
        </w:rPr>
        <w:t> </w:t>
      </w:r>
      <w:r w:rsidRPr="008D161A">
        <w:rPr>
          <w:rFonts w:ascii="Verdana" w:hAnsi="Verdana"/>
          <w:color w:val="000000"/>
          <w:sz w:val="20"/>
          <w:lang w:val="ru-RU"/>
        </w:rPr>
        <w:t>— подхватил Хачикян.</w:t>
      </w:r>
      <w:r w:rsidRPr="008D161A">
        <w:rPr>
          <w:rFonts w:ascii="Verdana" w:hAnsi="Verdana"/>
          <w:color w:val="000000"/>
          <w:sz w:val="20"/>
        </w:rPr>
        <w:t> </w:t>
      </w:r>
      <w:r w:rsidRPr="008D161A">
        <w:rPr>
          <w:rFonts w:ascii="Verdana" w:hAnsi="Verdana"/>
          <w:color w:val="000000"/>
          <w:sz w:val="20"/>
          <w:lang w:val="ru-RU"/>
        </w:rPr>
        <w:t xml:space="preserve">— И на обсерватории Лоуэлла вели специальные наблюдения. Но безрезультатно, понимаете, совершенно безрезультатно. Трудная задача! Польский астроном Казимеж Кордылевский десять лет искал, но нашел только два облака из пыли и метеоритов... А сейчас у нас новая аппаратура, специально разработанная для наблюдения спутников. Вот мы и прочесывали небо... Четыре месяца. Но только вчера Николай нашел. В радиограмме прямо было сказано: </w:t>
      </w:r>
      <w:r w:rsidR="00604FAB">
        <w:rPr>
          <w:rFonts w:ascii="Verdana" w:hAnsi="Verdana"/>
          <w:color w:val="000000"/>
          <w:sz w:val="20"/>
          <w:lang w:val="ru-RU"/>
        </w:rPr>
        <w:t>«</w:t>
      </w:r>
      <w:r w:rsidRPr="008D161A">
        <w:rPr>
          <w:rFonts w:ascii="Verdana" w:hAnsi="Verdana"/>
          <w:color w:val="000000"/>
          <w:sz w:val="20"/>
          <w:lang w:val="ru-RU"/>
        </w:rPr>
        <w:t>Поймал вторую луну</w:t>
      </w:r>
      <w:r w:rsidR="00604FAB">
        <w:rPr>
          <w:rFonts w:ascii="Verdana" w:hAnsi="Verdana"/>
          <w:color w:val="000000"/>
          <w:sz w:val="20"/>
          <w:lang w:val="ru-RU"/>
        </w:rPr>
        <w:t>»</w:t>
      </w:r>
      <w:r w:rsidRPr="008D161A">
        <w:rPr>
          <w:rFonts w:ascii="Verdana" w:hAnsi="Verdana"/>
          <w:color w:val="000000"/>
          <w:sz w:val="20"/>
          <w:lang w:val="ru-RU"/>
        </w:rPr>
        <w:t>. Период обращения у нее небольшой, и до следующего оборота в распоряжении Николая оставалось часа три-четыре. Ну, а тут облачность...</w:t>
      </w:r>
    </w:p>
    <w:p w14:paraId="26F959D7" w14:textId="53DDC562"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 xml:space="preserve">Я спросил, что могли означать эти слова во второй радиограмме: </w:t>
      </w:r>
      <w:r w:rsidR="00604FAB">
        <w:rPr>
          <w:rFonts w:ascii="Verdana" w:hAnsi="Verdana"/>
          <w:color w:val="000000"/>
          <w:sz w:val="20"/>
          <w:lang w:val="ru-RU"/>
        </w:rPr>
        <w:t>«</w:t>
      </w:r>
      <w:r w:rsidRPr="008D161A">
        <w:rPr>
          <w:rFonts w:ascii="Verdana" w:hAnsi="Verdana"/>
          <w:color w:val="000000"/>
          <w:sz w:val="20"/>
          <w:lang w:val="ru-RU"/>
        </w:rPr>
        <w:t>гипотеза... предполагал...</w:t>
      </w:r>
      <w:r w:rsidR="00604FAB">
        <w:rPr>
          <w:rFonts w:ascii="Verdana" w:hAnsi="Verdana"/>
          <w:color w:val="000000"/>
          <w:sz w:val="20"/>
          <w:lang w:val="ru-RU"/>
        </w:rPr>
        <w:t>»</w:t>
      </w:r>
    </w:p>
    <w:p w14:paraId="46F84959"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Хачикян развел руками:</w:t>
      </w:r>
    </w:p>
    <w:p w14:paraId="3E22B6AC"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Не знаю, совсем не знаю...</w:t>
      </w:r>
    </w:p>
    <w:p w14:paraId="54C6A812"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Аппаратура у Закревского тяжелая?</w:t>
      </w:r>
    </w:p>
    <w:p w14:paraId="642A8E3B"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Аппаратура?</w:t>
      </w:r>
      <w:r w:rsidRPr="008D161A">
        <w:rPr>
          <w:rFonts w:ascii="Verdana" w:hAnsi="Verdana"/>
          <w:color w:val="000000"/>
          <w:sz w:val="20"/>
        </w:rPr>
        <w:t> </w:t>
      </w:r>
      <w:r w:rsidRPr="008D161A">
        <w:rPr>
          <w:rFonts w:ascii="Verdana" w:hAnsi="Verdana"/>
          <w:color w:val="000000"/>
          <w:sz w:val="20"/>
          <w:lang w:val="ru-RU"/>
        </w:rPr>
        <w:t>— Устинов отрицательно покачал головой.</w:t>
      </w:r>
      <w:r w:rsidRPr="008D161A">
        <w:rPr>
          <w:rFonts w:ascii="Verdana" w:hAnsi="Verdana"/>
          <w:color w:val="000000"/>
          <w:sz w:val="20"/>
        </w:rPr>
        <w:t> </w:t>
      </w:r>
      <w:r w:rsidRPr="008D161A">
        <w:rPr>
          <w:rFonts w:ascii="Verdana" w:hAnsi="Verdana"/>
          <w:color w:val="000000"/>
          <w:sz w:val="20"/>
          <w:lang w:val="ru-RU"/>
        </w:rPr>
        <w:t>— Нет. Очень чувствительная, но легкая...</w:t>
      </w:r>
      <w:r w:rsidRPr="008D161A">
        <w:rPr>
          <w:rFonts w:ascii="Verdana" w:hAnsi="Verdana"/>
          <w:color w:val="000000"/>
          <w:sz w:val="20"/>
        </w:rPr>
        <w:t> </w:t>
      </w:r>
      <w:r w:rsidRPr="008D161A">
        <w:rPr>
          <w:rFonts w:ascii="Verdana" w:hAnsi="Verdana"/>
          <w:color w:val="000000"/>
          <w:sz w:val="20"/>
          <w:lang w:val="ru-RU"/>
        </w:rPr>
        <w:t>— Он повернулся к Хачикяну:</w:t>
      </w:r>
      <w:r w:rsidRPr="008D161A">
        <w:rPr>
          <w:rFonts w:ascii="Verdana" w:hAnsi="Verdana"/>
          <w:color w:val="000000"/>
          <w:sz w:val="20"/>
        </w:rPr>
        <w:t> </w:t>
      </w:r>
      <w:r w:rsidRPr="008D161A">
        <w:rPr>
          <w:rFonts w:ascii="Verdana" w:hAnsi="Verdana"/>
          <w:color w:val="000000"/>
          <w:sz w:val="20"/>
          <w:lang w:val="ru-RU"/>
        </w:rPr>
        <w:t>— Ты иди ложись. Слышишь?</w:t>
      </w:r>
    </w:p>
    <w:p w14:paraId="4F9F6984"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Он повел Хачикяна к кровати.</w:t>
      </w:r>
    </w:p>
    <w:p w14:paraId="319FBF00"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Вы пойдете на поиски?</w:t>
      </w:r>
      <w:r w:rsidRPr="008D161A">
        <w:rPr>
          <w:rFonts w:ascii="Verdana" w:hAnsi="Verdana"/>
          <w:color w:val="000000"/>
          <w:sz w:val="20"/>
        </w:rPr>
        <w:t> </w:t>
      </w:r>
      <w:r w:rsidRPr="008D161A">
        <w:rPr>
          <w:rFonts w:ascii="Verdana" w:hAnsi="Verdana"/>
          <w:color w:val="000000"/>
          <w:sz w:val="20"/>
          <w:lang w:val="ru-RU"/>
        </w:rPr>
        <w:t>— спросила Елагина.</w:t>
      </w:r>
    </w:p>
    <w:p w14:paraId="586F38DE"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Полетим,</w:t>
      </w:r>
      <w:r w:rsidRPr="008D161A">
        <w:rPr>
          <w:rFonts w:ascii="Verdana" w:hAnsi="Verdana"/>
          <w:color w:val="000000"/>
          <w:sz w:val="20"/>
        </w:rPr>
        <w:t> </w:t>
      </w:r>
      <w:r w:rsidRPr="008D161A">
        <w:rPr>
          <w:rFonts w:ascii="Verdana" w:hAnsi="Verdana"/>
          <w:color w:val="000000"/>
          <w:sz w:val="20"/>
          <w:lang w:val="ru-RU"/>
        </w:rPr>
        <w:t>— ответил я.</w:t>
      </w:r>
      <w:r w:rsidRPr="008D161A">
        <w:rPr>
          <w:rFonts w:ascii="Verdana" w:hAnsi="Verdana"/>
          <w:color w:val="000000"/>
          <w:sz w:val="20"/>
        </w:rPr>
        <w:t> </w:t>
      </w:r>
      <w:r w:rsidRPr="008D161A">
        <w:rPr>
          <w:rFonts w:ascii="Verdana" w:hAnsi="Verdana"/>
          <w:color w:val="000000"/>
          <w:sz w:val="20"/>
          <w:lang w:val="ru-RU"/>
        </w:rPr>
        <w:t>— С рассветом полетим.</w:t>
      </w:r>
    </w:p>
    <w:p w14:paraId="3DE57CA2" w14:textId="179DE2E4"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 xml:space="preserve">Она не просила, не требовала. Просто сказала: </w:t>
      </w:r>
      <w:r w:rsidR="00604FAB">
        <w:rPr>
          <w:rFonts w:ascii="Verdana" w:hAnsi="Verdana"/>
          <w:color w:val="000000"/>
          <w:sz w:val="20"/>
          <w:lang w:val="ru-RU"/>
        </w:rPr>
        <w:t>«</w:t>
      </w:r>
      <w:r w:rsidRPr="008D161A">
        <w:rPr>
          <w:rFonts w:ascii="Verdana" w:hAnsi="Verdana"/>
          <w:color w:val="000000"/>
          <w:sz w:val="20"/>
          <w:lang w:val="ru-RU"/>
        </w:rPr>
        <w:t>Полечу с вами</w:t>
      </w:r>
      <w:r w:rsidR="00604FAB">
        <w:rPr>
          <w:rFonts w:ascii="Verdana" w:hAnsi="Verdana"/>
          <w:color w:val="000000"/>
          <w:sz w:val="20"/>
          <w:lang w:val="ru-RU"/>
        </w:rPr>
        <w:t>»</w:t>
      </w:r>
      <w:r w:rsidRPr="008D161A">
        <w:rPr>
          <w:rFonts w:ascii="Verdana" w:hAnsi="Verdana"/>
          <w:color w:val="000000"/>
          <w:sz w:val="20"/>
          <w:lang w:val="ru-RU"/>
        </w:rPr>
        <w:t>.</w:t>
      </w:r>
    </w:p>
    <w:p w14:paraId="27EB207B"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Нам надо было ждать часа полтора. Я объяснил Устинову, что яркие лампы утомляют глаза, а перед поисками это не очень желательно.</w:t>
      </w:r>
    </w:p>
    <w:p w14:paraId="0249C90F"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Вы думаете?</w:t>
      </w:r>
      <w:r w:rsidRPr="008D161A">
        <w:rPr>
          <w:rFonts w:ascii="Verdana" w:hAnsi="Verdana"/>
          <w:color w:val="000000"/>
          <w:sz w:val="20"/>
        </w:rPr>
        <w:t> </w:t>
      </w:r>
      <w:r w:rsidRPr="008D161A">
        <w:rPr>
          <w:rFonts w:ascii="Verdana" w:hAnsi="Verdana"/>
          <w:color w:val="000000"/>
          <w:sz w:val="20"/>
          <w:lang w:val="ru-RU"/>
        </w:rPr>
        <w:t>— рассеянно переспросил он, но лампы погасил.</w:t>
      </w:r>
    </w:p>
    <w:p w14:paraId="63B2E4AB"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Теперь комнату освещал только колеблющийся свет газового камина. Расплывчатые, изломанные тени дрожали на бревенчатых стенках. Устинов бегал из угла в угол. Он забыл снять меховой комбинезон, изнывал от жары и все время вытирал лицо, фиолетовое в газовом свете.</w:t>
      </w:r>
    </w:p>
    <w:p w14:paraId="60FB5202"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В горах так случается часто: судьба сводит под одной крышей непохожих людей. Но, кажется, на этот раз судьба перестаралась.</w:t>
      </w:r>
    </w:p>
    <w:p w14:paraId="2485F80F"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lastRenderedPageBreak/>
        <w:t>Мы сидели у камина, и я наблюдал за Елагиной. Такой выдержки мне еще не приходилось видеть. Эта девушка держалась так, словно ничего не произошло. Она разогрела нам какао, заставила Хачикяна принять лекарство. Устинову принесла чистый платок, мальчишку-радиста отправила принимать метеосводку...</w:t>
      </w:r>
    </w:p>
    <w:p w14:paraId="428A2F6A"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Я смотрел на Елагину и невольно думал о Закревском.</w:t>
      </w:r>
    </w:p>
    <w:p w14:paraId="4A49D8CA" w14:textId="5F91CAEF"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 xml:space="preserve">В исчезновении астронома многое было неясным. Почему опытный альпинист, хорошо понимающий, что такое ночь в горах, ушел из лагеря? Открытие второй луны еще ничего не объясняло. Закревский сделал это открытие в лагере </w:t>
      </w:r>
      <w:r w:rsidR="00604FAB">
        <w:rPr>
          <w:rFonts w:ascii="Verdana" w:hAnsi="Verdana"/>
          <w:color w:val="000000"/>
          <w:sz w:val="20"/>
          <w:lang w:val="ru-RU"/>
        </w:rPr>
        <w:t>«</w:t>
      </w:r>
      <w:r w:rsidRPr="008D161A">
        <w:rPr>
          <w:rFonts w:ascii="Verdana" w:hAnsi="Verdana"/>
          <w:color w:val="000000"/>
          <w:sz w:val="20"/>
          <w:lang w:val="ru-RU"/>
        </w:rPr>
        <w:t>3000</w:t>
      </w:r>
      <w:r w:rsidR="00604FAB">
        <w:rPr>
          <w:rFonts w:ascii="Verdana" w:hAnsi="Verdana"/>
          <w:color w:val="000000"/>
          <w:sz w:val="20"/>
          <w:lang w:val="ru-RU"/>
        </w:rPr>
        <w:t>»</w:t>
      </w:r>
      <w:r w:rsidRPr="008D161A">
        <w:rPr>
          <w:rFonts w:ascii="Verdana" w:hAnsi="Verdana"/>
          <w:color w:val="000000"/>
          <w:sz w:val="20"/>
          <w:lang w:val="ru-RU"/>
        </w:rPr>
        <w:t xml:space="preserve"> и радировал о нем довольно спокойно. Что же изменилось за несколько часов? Почему во второй радиограмме появились слова </w:t>
      </w:r>
      <w:r w:rsidR="00604FAB">
        <w:rPr>
          <w:rFonts w:ascii="Verdana" w:hAnsi="Verdana"/>
          <w:color w:val="000000"/>
          <w:sz w:val="20"/>
          <w:lang w:val="ru-RU"/>
        </w:rPr>
        <w:t>«</w:t>
      </w:r>
      <w:r w:rsidRPr="008D161A">
        <w:rPr>
          <w:rFonts w:ascii="Verdana" w:hAnsi="Verdana"/>
          <w:color w:val="000000"/>
          <w:sz w:val="20"/>
          <w:lang w:val="ru-RU"/>
        </w:rPr>
        <w:t>гипотеза</w:t>
      </w:r>
      <w:r w:rsidR="00604FAB">
        <w:rPr>
          <w:rFonts w:ascii="Verdana" w:hAnsi="Verdana"/>
          <w:color w:val="000000"/>
          <w:sz w:val="20"/>
          <w:lang w:val="ru-RU"/>
        </w:rPr>
        <w:t>»</w:t>
      </w:r>
      <w:r w:rsidRPr="008D161A">
        <w:rPr>
          <w:rFonts w:ascii="Verdana" w:hAnsi="Verdana"/>
          <w:color w:val="000000"/>
          <w:sz w:val="20"/>
          <w:lang w:val="ru-RU"/>
        </w:rPr>
        <w:t xml:space="preserve">, </w:t>
      </w:r>
      <w:r w:rsidR="00604FAB">
        <w:rPr>
          <w:rFonts w:ascii="Verdana" w:hAnsi="Verdana"/>
          <w:color w:val="000000"/>
          <w:sz w:val="20"/>
          <w:lang w:val="ru-RU"/>
        </w:rPr>
        <w:t>«</w:t>
      </w:r>
      <w:r w:rsidRPr="008D161A">
        <w:rPr>
          <w:rFonts w:ascii="Verdana" w:hAnsi="Verdana"/>
          <w:color w:val="000000"/>
          <w:sz w:val="20"/>
          <w:lang w:val="ru-RU"/>
        </w:rPr>
        <w:t>предполагал</w:t>
      </w:r>
      <w:r w:rsidR="00604FAB">
        <w:rPr>
          <w:rFonts w:ascii="Verdana" w:hAnsi="Verdana"/>
          <w:color w:val="000000"/>
          <w:sz w:val="20"/>
          <w:lang w:val="ru-RU"/>
        </w:rPr>
        <w:t>»</w:t>
      </w:r>
      <w:r w:rsidRPr="008D161A">
        <w:rPr>
          <w:rFonts w:ascii="Verdana" w:hAnsi="Verdana"/>
          <w:color w:val="000000"/>
          <w:sz w:val="20"/>
          <w:lang w:val="ru-RU"/>
        </w:rPr>
        <w:t>? Вряд ли Закревский сделал подряд два открытия...</w:t>
      </w:r>
    </w:p>
    <w:p w14:paraId="0E0E8AB6"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Я выдвигал версию за версией</w:t>
      </w:r>
      <w:r w:rsidRPr="008D161A">
        <w:rPr>
          <w:rFonts w:ascii="Verdana" w:hAnsi="Verdana"/>
          <w:color w:val="000000"/>
          <w:sz w:val="20"/>
        </w:rPr>
        <w:t> </w:t>
      </w:r>
      <w:r w:rsidRPr="008D161A">
        <w:rPr>
          <w:rFonts w:ascii="Verdana" w:hAnsi="Verdana"/>
          <w:color w:val="000000"/>
          <w:sz w:val="20"/>
          <w:lang w:val="ru-RU"/>
        </w:rPr>
        <w:t>— и сам же их отбрасывал. Так шло время. А Устинов бегал по комнате</w:t>
      </w:r>
      <w:r w:rsidRPr="008D161A">
        <w:rPr>
          <w:rFonts w:ascii="Verdana" w:hAnsi="Verdana"/>
          <w:color w:val="000000"/>
          <w:sz w:val="20"/>
        </w:rPr>
        <w:t> </w:t>
      </w:r>
      <w:r w:rsidRPr="008D161A">
        <w:rPr>
          <w:rFonts w:ascii="Verdana" w:hAnsi="Verdana"/>
          <w:color w:val="000000"/>
          <w:sz w:val="20"/>
          <w:lang w:val="ru-RU"/>
        </w:rPr>
        <w:t>— от двери к карте</w:t>
      </w:r>
      <w:r w:rsidRPr="008D161A">
        <w:rPr>
          <w:rFonts w:ascii="Verdana" w:hAnsi="Verdana"/>
          <w:color w:val="000000"/>
          <w:sz w:val="20"/>
        </w:rPr>
        <w:t> </w:t>
      </w:r>
      <w:r w:rsidRPr="008D161A">
        <w:rPr>
          <w:rFonts w:ascii="Verdana" w:hAnsi="Verdana"/>
          <w:color w:val="000000"/>
          <w:sz w:val="20"/>
          <w:lang w:val="ru-RU"/>
        </w:rPr>
        <w:t>— и тяжело дышал. В конце концов мне все это надоело. Чтобы отвлечь Устинова, я спросил, какое значение может иметь открытие второй луны. Он не сразу понял вопрос и долго смотрел на меня. Потом начал говорить</w:t>
      </w:r>
      <w:r w:rsidRPr="008D161A">
        <w:rPr>
          <w:rFonts w:ascii="Verdana" w:hAnsi="Verdana"/>
          <w:color w:val="000000"/>
          <w:sz w:val="20"/>
        </w:rPr>
        <w:t> </w:t>
      </w:r>
      <w:r w:rsidRPr="008D161A">
        <w:rPr>
          <w:rFonts w:ascii="Verdana" w:hAnsi="Verdana"/>
          <w:color w:val="000000"/>
          <w:sz w:val="20"/>
          <w:lang w:val="ru-RU"/>
        </w:rPr>
        <w:t>— к моему удивлению, вполне связно:</w:t>
      </w:r>
    </w:p>
    <w:p w14:paraId="5EEC2CFA"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Значение?.. Как вам сказать... Двадцать лет назад такое открытие представляло бы чисто теоретический интерес. И через десять лет оно снова будет не очень интересным. Но сейчас... Видите ли, небольшой естественный спутник</w:t>
      </w:r>
      <w:r w:rsidRPr="008D161A">
        <w:rPr>
          <w:rFonts w:ascii="Verdana" w:hAnsi="Verdana"/>
          <w:color w:val="000000"/>
          <w:sz w:val="20"/>
        </w:rPr>
        <w:t> </w:t>
      </w:r>
      <w:r w:rsidRPr="008D161A">
        <w:rPr>
          <w:rFonts w:ascii="Verdana" w:hAnsi="Verdana"/>
          <w:color w:val="000000"/>
          <w:sz w:val="20"/>
          <w:lang w:val="ru-RU"/>
        </w:rPr>
        <w:t>— это база для межпланетных перелетов. Открытие маленькой луны на несколько лет приблизит полеты на Марс, Венеру... Мы проектируем создание обитаемых искусственных спутников, но это дело нелегкое. А тут готовый строительный материал... Можно строить обсерватории, склады горючего...</w:t>
      </w:r>
    </w:p>
    <w:p w14:paraId="258649E4"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Елагина (она стояла позади Устинова) сказала очень тихо:</w:t>
      </w:r>
    </w:p>
    <w:p w14:paraId="2BCD65DA"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Только там случилось другое... Эта вторая радиограмма...</w:t>
      </w:r>
    </w:p>
    <w:p w14:paraId="01C9349D"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Я ответил, что тоже так думаю. Она посмотрела мне в глаза и молча отошла. Оказалось, я могу волноваться. Мне не хотелось, чтобы Леднев это заметил, и, накинув куртку, я вышел к вертолету.</w:t>
      </w:r>
    </w:p>
    <w:p w14:paraId="1EF42B67"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Сквозь плотную завесу тумана едва пробивался тусклый серый свет. Туман, туман, проклятый туман!.. Он обложил горы, забил ущелья, проник, кажется, повсюду... Где-то там, за туманом, был Закревский. Спасение людей в горах</w:t>
      </w:r>
      <w:r w:rsidRPr="008D161A">
        <w:rPr>
          <w:rFonts w:ascii="Verdana" w:hAnsi="Verdana"/>
          <w:color w:val="000000"/>
          <w:sz w:val="20"/>
        </w:rPr>
        <w:t> </w:t>
      </w:r>
      <w:r w:rsidRPr="008D161A">
        <w:rPr>
          <w:rFonts w:ascii="Verdana" w:hAnsi="Verdana"/>
          <w:color w:val="000000"/>
          <w:sz w:val="20"/>
          <w:lang w:val="ru-RU"/>
        </w:rPr>
        <w:t>— мое ремесло, я многое видел и ко многому привык. Но за эти несколько минут в сыром, тяжелом тумане я пережил черт знает что: и неуверенность, почти робость, и предпоисковый азарт, и жгучее чувство ответственности.</w:t>
      </w:r>
    </w:p>
    <w:p w14:paraId="1831C306"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Кто-то тронул меня за плечо. Я обернулся. Это был Леднев.</w:t>
      </w:r>
    </w:p>
    <w:p w14:paraId="481374ED"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Дай сигарету,</w:t>
      </w:r>
      <w:r w:rsidRPr="008D161A">
        <w:rPr>
          <w:rFonts w:ascii="Verdana" w:hAnsi="Verdana"/>
          <w:color w:val="000000"/>
          <w:sz w:val="20"/>
        </w:rPr>
        <w:t> </w:t>
      </w:r>
      <w:r w:rsidRPr="008D161A">
        <w:rPr>
          <w:rFonts w:ascii="Verdana" w:hAnsi="Verdana"/>
          <w:color w:val="000000"/>
          <w:sz w:val="20"/>
          <w:lang w:val="ru-RU"/>
        </w:rPr>
        <w:t>— сказал он.</w:t>
      </w:r>
      <w:r w:rsidRPr="008D161A">
        <w:rPr>
          <w:rFonts w:ascii="Verdana" w:hAnsi="Verdana"/>
          <w:color w:val="000000"/>
          <w:sz w:val="20"/>
        </w:rPr>
        <w:t> </w:t>
      </w:r>
      <w:r w:rsidRPr="008D161A">
        <w:rPr>
          <w:rFonts w:ascii="Verdana" w:hAnsi="Verdana"/>
          <w:color w:val="000000"/>
          <w:sz w:val="20"/>
          <w:lang w:val="ru-RU"/>
        </w:rPr>
        <w:t>— Ох, туманы мои, растуманы!.. Метеосводка, между прочим, паршивая. Похолодание.</w:t>
      </w:r>
    </w:p>
    <w:p w14:paraId="2D798755"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Мы закурили. А туман полз и полз</w:t>
      </w:r>
      <w:r w:rsidRPr="008D161A">
        <w:rPr>
          <w:rFonts w:ascii="Verdana" w:hAnsi="Verdana"/>
          <w:color w:val="000000"/>
          <w:sz w:val="20"/>
        </w:rPr>
        <w:t> </w:t>
      </w:r>
      <w:r w:rsidRPr="008D161A">
        <w:rPr>
          <w:rFonts w:ascii="Verdana" w:hAnsi="Verdana"/>
          <w:color w:val="000000"/>
          <w:sz w:val="20"/>
          <w:lang w:val="ru-RU"/>
        </w:rPr>
        <w:t>— бесконечный, как речная вода, и плотный, как паста. Леднев бросил недокуренную сигарету и пошел к машине прогревать двигатель.</w:t>
      </w:r>
    </w:p>
    <w:p w14:paraId="2A499C8D"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Спустя полчаса мы вылетели</w:t>
      </w:r>
      <w:r w:rsidRPr="008D161A">
        <w:rPr>
          <w:rFonts w:ascii="Verdana" w:hAnsi="Verdana"/>
          <w:color w:val="000000"/>
          <w:sz w:val="20"/>
        </w:rPr>
        <w:t> </w:t>
      </w:r>
      <w:r w:rsidRPr="008D161A">
        <w:rPr>
          <w:rFonts w:ascii="Verdana" w:hAnsi="Verdana"/>
          <w:color w:val="000000"/>
          <w:sz w:val="20"/>
          <w:lang w:val="ru-RU"/>
        </w:rPr>
        <w:t>— втроем, с Елагиной. Когда она сказала Устинову, что полетит с нами, начальник пункта закашлялся, побагровел, но ничего не возразил.</w:t>
      </w:r>
    </w:p>
    <w:p w14:paraId="65078A70"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Вертолет поднялся над перевалом Хытгоз, на мгновение в иллюминаторах блеснуло солнце, и снова надвинулась молочно-белая пелена. Внизу был туман, наверху</w:t>
      </w:r>
      <w:r w:rsidRPr="008D161A">
        <w:rPr>
          <w:rFonts w:ascii="Verdana" w:hAnsi="Verdana"/>
          <w:color w:val="000000"/>
          <w:sz w:val="20"/>
        </w:rPr>
        <w:t> </w:t>
      </w:r>
      <w:r w:rsidRPr="008D161A">
        <w:rPr>
          <w:rFonts w:ascii="Verdana" w:hAnsi="Verdana"/>
          <w:color w:val="000000"/>
          <w:sz w:val="20"/>
          <w:lang w:val="ru-RU"/>
        </w:rPr>
        <w:t>— многоярусная облачность.</w:t>
      </w:r>
    </w:p>
    <w:p w14:paraId="6D56D3E2" w14:textId="1910CBC2"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 xml:space="preserve">Впрочем, лагерь </w:t>
      </w:r>
      <w:r w:rsidR="00604FAB">
        <w:rPr>
          <w:rFonts w:ascii="Verdana" w:hAnsi="Verdana"/>
          <w:color w:val="000000"/>
          <w:sz w:val="20"/>
          <w:lang w:val="ru-RU"/>
        </w:rPr>
        <w:t>«</w:t>
      </w:r>
      <w:r w:rsidRPr="008D161A">
        <w:rPr>
          <w:rFonts w:ascii="Verdana" w:hAnsi="Verdana"/>
          <w:color w:val="000000"/>
          <w:sz w:val="20"/>
          <w:lang w:val="ru-RU"/>
        </w:rPr>
        <w:t>3000</w:t>
      </w:r>
      <w:r w:rsidR="00604FAB">
        <w:rPr>
          <w:rFonts w:ascii="Verdana" w:hAnsi="Verdana"/>
          <w:color w:val="000000"/>
          <w:sz w:val="20"/>
          <w:lang w:val="ru-RU"/>
        </w:rPr>
        <w:t>»</w:t>
      </w:r>
      <w:r w:rsidRPr="008D161A">
        <w:rPr>
          <w:rFonts w:ascii="Verdana" w:hAnsi="Verdana"/>
          <w:color w:val="000000"/>
          <w:sz w:val="20"/>
          <w:lang w:val="ru-RU"/>
        </w:rPr>
        <w:t xml:space="preserve"> мы отыскали сравнительно легко. В разрывах облаков мелькнула черная палатка</w:t>
      </w:r>
      <w:r w:rsidRPr="008D161A">
        <w:rPr>
          <w:rFonts w:ascii="Verdana" w:hAnsi="Verdana"/>
          <w:color w:val="000000"/>
          <w:sz w:val="20"/>
        </w:rPr>
        <w:t> </w:t>
      </w:r>
      <w:r w:rsidRPr="008D161A">
        <w:rPr>
          <w:rFonts w:ascii="Verdana" w:hAnsi="Verdana"/>
          <w:color w:val="000000"/>
          <w:sz w:val="20"/>
          <w:lang w:val="ru-RU"/>
        </w:rPr>
        <w:t>— Леднев заметил ее и повел машину на снижение. Метрах в пяти от скалистой площадки вертолет повис, мы открыли люк, сбросили веревочную лестницу.</w:t>
      </w:r>
    </w:p>
    <w:p w14:paraId="370B8634" w14:textId="35AA5650"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 xml:space="preserve">Через минуту я был в палатке. Разумеется, Закревского там не оказалось. Но на раскладном столике, прижатая камнем, лежала записка. Я с трудом разобрал неровный, изломанный почерк: </w:t>
      </w:r>
      <w:r w:rsidR="00604FAB">
        <w:rPr>
          <w:rFonts w:ascii="Verdana" w:hAnsi="Verdana"/>
          <w:color w:val="000000"/>
          <w:sz w:val="20"/>
          <w:lang w:val="ru-RU"/>
        </w:rPr>
        <w:t>«</w:t>
      </w:r>
      <w:r w:rsidRPr="008D161A">
        <w:rPr>
          <w:rFonts w:ascii="Verdana" w:hAnsi="Verdana"/>
          <w:color w:val="000000"/>
          <w:sz w:val="20"/>
          <w:lang w:val="ru-RU"/>
        </w:rPr>
        <w:t>Подступают облака. Ухожу наверх. Нинка! Хотел назвать вторую луну твоим именем, но... Помнишь мою гипотезу? Надо проверить. Это немыслимо... Или наоборот</w:t>
      </w:r>
      <w:r w:rsidR="00604FAB">
        <w:rPr>
          <w:rFonts w:ascii="Verdana" w:hAnsi="Verdana"/>
          <w:color w:val="000000"/>
          <w:sz w:val="20"/>
          <w:lang w:val="ru-RU"/>
        </w:rPr>
        <w:t>»</w:t>
      </w:r>
      <w:r w:rsidRPr="008D161A">
        <w:rPr>
          <w:rFonts w:ascii="Verdana" w:hAnsi="Verdana"/>
          <w:color w:val="000000"/>
          <w:sz w:val="20"/>
          <w:lang w:val="ru-RU"/>
        </w:rPr>
        <w:t>.</w:t>
      </w:r>
    </w:p>
    <w:p w14:paraId="50285188"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Поднявшись в вертолет, я передал записку Елагиной. Она долго ее рассматривала, потом сказала:</w:t>
      </w:r>
    </w:p>
    <w:p w14:paraId="35CCA3AD"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Будем искать.</w:t>
      </w:r>
    </w:p>
    <w:p w14:paraId="06AFF274"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И мы начали поиски.</w:t>
      </w:r>
    </w:p>
    <w:p w14:paraId="26F4EE03"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lastRenderedPageBreak/>
        <w:t>В жуткой мешанине облаков и тумана приходилось рассчитывать главным образом на приборы. Должен сказать, приборы у нас были отличные: точнейшая локаторная установка, магнитный искатель и многое другое. Но проходил час за часом</w:t>
      </w:r>
      <w:r w:rsidRPr="008D161A">
        <w:rPr>
          <w:rFonts w:ascii="Verdana" w:hAnsi="Verdana"/>
          <w:color w:val="000000"/>
          <w:sz w:val="20"/>
        </w:rPr>
        <w:t> </w:t>
      </w:r>
      <w:r w:rsidRPr="008D161A">
        <w:rPr>
          <w:rFonts w:ascii="Verdana" w:hAnsi="Verdana"/>
          <w:color w:val="000000"/>
          <w:sz w:val="20"/>
          <w:lang w:val="ru-RU"/>
        </w:rPr>
        <w:t>— и безрезультатно.</w:t>
      </w:r>
    </w:p>
    <w:p w14:paraId="1D5BA077" w14:textId="3ED33AE5"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Поиск в горах</w:t>
      </w:r>
      <w:r w:rsidRPr="008D161A">
        <w:rPr>
          <w:rFonts w:ascii="Verdana" w:hAnsi="Verdana"/>
          <w:color w:val="000000"/>
          <w:sz w:val="20"/>
        </w:rPr>
        <w:t> </w:t>
      </w:r>
      <w:r w:rsidRPr="008D161A">
        <w:rPr>
          <w:rFonts w:ascii="Verdana" w:hAnsi="Verdana"/>
          <w:color w:val="000000"/>
          <w:sz w:val="20"/>
          <w:lang w:val="ru-RU"/>
        </w:rPr>
        <w:t>— это прежде всего испытание нервов. Нужно обшарить все и не пропустить ни одной скалы, ни одной тропы. Я привык к этому. Леднев тоже. А Елагина... Она ничего не говорила. Она не торопила, не задавала вопросов. Ее как бы не было на борту вертолета. И в то же время</w:t>
      </w:r>
      <w:r w:rsidRPr="008D161A">
        <w:rPr>
          <w:rFonts w:ascii="Verdana" w:hAnsi="Verdana"/>
          <w:color w:val="000000"/>
          <w:sz w:val="20"/>
        </w:rPr>
        <w:t> </w:t>
      </w:r>
      <w:r w:rsidRPr="008D161A">
        <w:rPr>
          <w:rFonts w:ascii="Verdana" w:hAnsi="Verdana"/>
          <w:color w:val="000000"/>
          <w:sz w:val="20"/>
          <w:lang w:val="ru-RU"/>
        </w:rPr>
        <w:t xml:space="preserve">— она была. Когда Леднев, едва не разбив машину о черт знает откуда вынырнувший пик, сказал: </w:t>
      </w:r>
      <w:r w:rsidR="00604FAB">
        <w:rPr>
          <w:rFonts w:ascii="Verdana" w:hAnsi="Verdana"/>
          <w:color w:val="000000"/>
          <w:sz w:val="20"/>
          <w:lang w:val="ru-RU"/>
        </w:rPr>
        <w:t>«</w:t>
      </w:r>
      <w:r w:rsidRPr="008D161A">
        <w:rPr>
          <w:rFonts w:ascii="Verdana" w:hAnsi="Verdana"/>
          <w:color w:val="000000"/>
          <w:sz w:val="20"/>
          <w:lang w:val="ru-RU"/>
        </w:rPr>
        <w:t>Запросто грохнем, если не уйдем</w:t>
      </w:r>
      <w:r w:rsidR="00604FAB">
        <w:rPr>
          <w:rFonts w:ascii="Verdana" w:hAnsi="Verdana"/>
          <w:color w:val="000000"/>
          <w:sz w:val="20"/>
          <w:lang w:val="ru-RU"/>
        </w:rPr>
        <w:t>»</w:t>
      </w:r>
      <w:r w:rsidRPr="008D161A">
        <w:rPr>
          <w:rFonts w:ascii="Verdana" w:hAnsi="Verdana"/>
          <w:color w:val="000000"/>
          <w:sz w:val="20"/>
          <w:lang w:val="ru-RU"/>
        </w:rPr>
        <w:t xml:space="preserve">, я увидел, как Елагина взмахнула рукой. Нет, на этот раз я увидел в ее глазах не загадочный отблеск, а неумолимый приказ: </w:t>
      </w:r>
      <w:r w:rsidR="00604FAB">
        <w:rPr>
          <w:rFonts w:ascii="Verdana" w:hAnsi="Verdana"/>
          <w:color w:val="000000"/>
          <w:sz w:val="20"/>
          <w:lang w:val="ru-RU"/>
        </w:rPr>
        <w:t>«</w:t>
      </w:r>
      <w:r w:rsidRPr="008D161A">
        <w:rPr>
          <w:rFonts w:ascii="Verdana" w:hAnsi="Verdana"/>
          <w:color w:val="000000"/>
          <w:sz w:val="20"/>
          <w:lang w:val="ru-RU"/>
        </w:rPr>
        <w:t>Искать и найти!</w:t>
      </w:r>
      <w:r w:rsidR="00604FAB">
        <w:rPr>
          <w:rFonts w:ascii="Verdana" w:hAnsi="Verdana"/>
          <w:color w:val="000000"/>
          <w:sz w:val="20"/>
          <w:lang w:val="ru-RU"/>
        </w:rPr>
        <w:t>»</w:t>
      </w:r>
    </w:p>
    <w:p w14:paraId="5F27B19F"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Эта Урания была земной женщиной. И любила она так, как любят земные женщины, готовые отдать Вселенную за свою любовь.</w:t>
      </w:r>
    </w:p>
    <w:p w14:paraId="10D60A0A"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Вертолет снова вошел в облака</w:t>
      </w:r>
      <w:r w:rsidRPr="008D161A">
        <w:rPr>
          <w:rFonts w:ascii="Verdana" w:hAnsi="Verdana"/>
          <w:color w:val="000000"/>
          <w:sz w:val="20"/>
        </w:rPr>
        <w:t> </w:t>
      </w:r>
      <w:r w:rsidRPr="008D161A">
        <w:rPr>
          <w:rFonts w:ascii="Verdana" w:hAnsi="Verdana"/>
          <w:color w:val="000000"/>
          <w:sz w:val="20"/>
          <w:lang w:val="ru-RU"/>
        </w:rPr>
        <w:t>— мы не свернули, не ушли.</w:t>
      </w:r>
    </w:p>
    <w:p w14:paraId="7E4BDCF9"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Был ли я влюблен в Елагину? Вряд ли. Когда-то, совсем мальчишкой, я влюбился в Уранию. И Елагина была просто похожа на нее, эту Уранию.</w:t>
      </w:r>
    </w:p>
    <w:p w14:paraId="3F693744"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Вертолет снова вошел в туман. Для поисков нет ничего хуже тумана. Он подводит вас на каждом шагу. В тумане все искажается: светлые предметы кажутся близкими, темные</w:t>
      </w:r>
      <w:r w:rsidRPr="008D161A">
        <w:rPr>
          <w:rFonts w:ascii="Verdana" w:hAnsi="Verdana"/>
          <w:color w:val="000000"/>
          <w:sz w:val="20"/>
        </w:rPr>
        <w:t> </w:t>
      </w:r>
      <w:r w:rsidRPr="008D161A">
        <w:rPr>
          <w:rFonts w:ascii="Verdana" w:hAnsi="Verdana"/>
          <w:color w:val="000000"/>
          <w:sz w:val="20"/>
          <w:lang w:val="ru-RU"/>
        </w:rPr>
        <w:t>— далекими, скалы</w:t>
      </w:r>
      <w:r w:rsidRPr="008D161A">
        <w:rPr>
          <w:rFonts w:ascii="Verdana" w:hAnsi="Verdana"/>
          <w:color w:val="000000"/>
          <w:sz w:val="20"/>
        </w:rPr>
        <w:t> </w:t>
      </w:r>
      <w:r w:rsidRPr="008D161A">
        <w:rPr>
          <w:rFonts w:ascii="Verdana" w:hAnsi="Verdana"/>
          <w:color w:val="000000"/>
          <w:sz w:val="20"/>
          <w:lang w:val="ru-RU"/>
        </w:rPr>
        <w:t>— похожими на пушистые облака, пропасти</w:t>
      </w:r>
      <w:r w:rsidRPr="008D161A">
        <w:rPr>
          <w:rFonts w:ascii="Verdana" w:hAnsi="Verdana"/>
          <w:color w:val="000000"/>
          <w:sz w:val="20"/>
        </w:rPr>
        <w:t> </w:t>
      </w:r>
      <w:r w:rsidRPr="008D161A">
        <w:rPr>
          <w:rFonts w:ascii="Verdana" w:hAnsi="Verdana"/>
          <w:color w:val="000000"/>
          <w:sz w:val="20"/>
          <w:lang w:val="ru-RU"/>
        </w:rPr>
        <w:t>— на утоптанный фирн. И сам туман бесконечно меняется: то стелется легкой дымкой, то поднимается плотной, почти весомой стеной, то вдруг переливается в лучах солнца алыми, розовыми, пурпурными красками, то становится черным, как грозовая туча.</w:t>
      </w:r>
    </w:p>
    <w:p w14:paraId="4279FA74"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Облака</w:t>
      </w:r>
      <w:r w:rsidRPr="008D161A">
        <w:rPr>
          <w:rFonts w:ascii="Verdana" w:hAnsi="Verdana"/>
          <w:color w:val="000000"/>
          <w:sz w:val="20"/>
        </w:rPr>
        <w:t> </w:t>
      </w:r>
      <w:r w:rsidRPr="008D161A">
        <w:rPr>
          <w:rFonts w:ascii="Verdana" w:hAnsi="Verdana"/>
          <w:color w:val="000000"/>
          <w:sz w:val="20"/>
          <w:lang w:val="ru-RU"/>
        </w:rPr>
        <w:t>— туман, облака</w:t>
      </w:r>
      <w:r w:rsidRPr="008D161A">
        <w:rPr>
          <w:rFonts w:ascii="Verdana" w:hAnsi="Verdana"/>
          <w:color w:val="000000"/>
          <w:sz w:val="20"/>
        </w:rPr>
        <w:t> </w:t>
      </w:r>
      <w:r w:rsidRPr="008D161A">
        <w:rPr>
          <w:rFonts w:ascii="Verdana" w:hAnsi="Verdana"/>
          <w:color w:val="000000"/>
          <w:sz w:val="20"/>
          <w:lang w:val="ru-RU"/>
        </w:rPr>
        <w:t>— туман... И снова облака, и снова туман... Иногда Леднев выключал двигатель, вертолет проваливался вниз, а мы, приоткрыв люк, пытались сквозь свист ветра услышать крик.</w:t>
      </w:r>
    </w:p>
    <w:p w14:paraId="5C8A0A4F"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Горы молчали.</w:t>
      </w:r>
    </w:p>
    <w:p w14:paraId="36BA4E31"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А горючее было уже на исходе, и в полдень нам пришлось вернуться на Хытгоз, к астрофизическому пункту.</w:t>
      </w:r>
    </w:p>
    <w:p w14:paraId="2456914F"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Леднев заправлял баки бензином, а я присел у бревенчатой стенки. Поиски иногда затягиваются на недели, и поэтому нужно использовать каждую минуту вынужденного отдыха. Я поднял капюшон куртки, закрыл глаза</w:t>
      </w:r>
      <w:r w:rsidRPr="008D161A">
        <w:rPr>
          <w:rFonts w:ascii="Verdana" w:hAnsi="Verdana"/>
          <w:color w:val="000000"/>
          <w:sz w:val="20"/>
        </w:rPr>
        <w:t> </w:t>
      </w:r>
      <w:r w:rsidRPr="008D161A">
        <w:rPr>
          <w:rFonts w:ascii="Verdana" w:hAnsi="Verdana"/>
          <w:color w:val="000000"/>
          <w:sz w:val="20"/>
          <w:lang w:val="ru-RU"/>
        </w:rPr>
        <w:t>— и сразу погрузился в дремоту. В ушах еще эхом отдавался гул мотора, откуда-то издалека доносились приглушенные голоса... Не помню, сколько прошло времени. Наверно, минут десять</w:t>
      </w:r>
      <w:r w:rsidRPr="008D161A">
        <w:rPr>
          <w:rFonts w:ascii="Verdana" w:hAnsi="Verdana"/>
          <w:color w:val="000000"/>
          <w:sz w:val="20"/>
        </w:rPr>
        <w:t> </w:t>
      </w:r>
      <w:r w:rsidRPr="008D161A">
        <w:rPr>
          <w:rFonts w:ascii="Verdana" w:hAnsi="Verdana"/>
          <w:color w:val="000000"/>
          <w:sz w:val="20"/>
          <w:lang w:val="ru-RU"/>
        </w:rPr>
        <w:t>— пятнадцать, не больше. Я услышал шаги и встал. Это была Елагина.</w:t>
      </w:r>
    </w:p>
    <w:p w14:paraId="28113F92"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Знаете,</w:t>
      </w:r>
      <w:r w:rsidRPr="008D161A">
        <w:rPr>
          <w:rFonts w:ascii="Verdana" w:hAnsi="Verdana"/>
          <w:color w:val="000000"/>
          <w:sz w:val="20"/>
        </w:rPr>
        <w:t> </w:t>
      </w:r>
      <w:r w:rsidRPr="008D161A">
        <w:rPr>
          <w:rFonts w:ascii="Verdana" w:hAnsi="Verdana"/>
          <w:color w:val="000000"/>
          <w:sz w:val="20"/>
          <w:lang w:val="ru-RU"/>
        </w:rPr>
        <w:t>— сказала она,</w:t>
      </w:r>
      <w:r w:rsidRPr="008D161A">
        <w:rPr>
          <w:rFonts w:ascii="Verdana" w:hAnsi="Verdana"/>
          <w:color w:val="000000"/>
          <w:sz w:val="20"/>
        </w:rPr>
        <w:t> </w:t>
      </w:r>
      <w:r w:rsidRPr="008D161A">
        <w:rPr>
          <w:rFonts w:ascii="Verdana" w:hAnsi="Verdana"/>
          <w:color w:val="000000"/>
          <w:sz w:val="20"/>
          <w:lang w:val="ru-RU"/>
        </w:rPr>
        <w:t>— я хотела объяснить вам, почему Николай ушел в горы...</w:t>
      </w:r>
    </w:p>
    <w:p w14:paraId="38C07C89"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То, что я услышал, оказалось удивительным, почти фантастичным. Где-то за туманом звучали голоса людей, урчал прогреваемый мотор</w:t>
      </w:r>
      <w:r w:rsidRPr="008D161A">
        <w:rPr>
          <w:rFonts w:ascii="Verdana" w:hAnsi="Verdana"/>
          <w:color w:val="000000"/>
          <w:sz w:val="20"/>
        </w:rPr>
        <w:t> </w:t>
      </w:r>
      <w:r w:rsidRPr="008D161A">
        <w:rPr>
          <w:rFonts w:ascii="Verdana" w:hAnsi="Verdana"/>
          <w:color w:val="000000"/>
          <w:sz w:val="20"/>
          <w:lang w:val="ru-RU"/>
        </w:rPr>
        <w:t>— все было просто и обыденно. А Елагина рассказывала о необыкновенном. И снова у меня мелькнула эта мысль: человечество пристально смотрит в небо, и в глазах людей отсвечивают звезды.</w:t>
      </w:r>
    </w:p>
    <w:p w14:paraId="4B766BF6" w14:textId="084B616D"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Уже давно,</w:t>
      </w:r>
      <w:r w:rsidRPr="008D161A">
        <w:rPr>
          <w:rFonts w:ascii="Verdana" w:hAnsi="Verdana"/>
          <w:color w:val="000000"/>
          <w:sz w:val="20"/>
        </w:rPr>
        <w:t> </w:t>
      </w:r>
      <w:r w:rsidRPr="008D161A">
        <w:rPr>
          <w:rFonts w:ascii="Verdana" w:hAnsi="Verdana"/>
          <w:color w:val="000000"/>
          <w:sz w:val="20"/>
          <w:lang w:val="ru-RU"/>
        </w:rPr>
        <w:t>— говорила Елагина,</w:t>
      </w:r>
      <w:r w:rsidRPr="008D161A">
        <w:rPr>
          <w:rFonts w:ascii="Verdana" w:hAnsi="Verdana"/>
          <w:color w:val="000000"/>
          <w:sz w:val="20"/>
        </w:rPr>
        <w:t> </w:t>
      </w:r>
      <w:r w:rsidRPr="008D161A">
        <w:rPr>
          <w:rFonts w:ascii="Verdana" w:hAnsi="Verdana"/>
          <w:color w:val="000000"/>
          <w:sz w:val="20"/>
          <w:lang w:val="ru-RU"/>
        </w:rPr>
        <w:t>— идет полемика о пришельцах из чужих миров, чужих планетных систем. Одни говорят: да, пришельцы были на Земле, потому что жизнь широко распространена во Вселенной и, наверно, во многих случаях находится на более высокой ступени развития, чем у нас. Другие</w:t>
      </w:r>
      <w:r w:rsidRPr="008D161A">
        <w:rPr>
          <w:rFonts w:ascii="Verdana" w:hAnsi="Verdana"/>
          <w:color w:val="000000"/>
          <w:sz w:val="20"/>
        </w:rPr>
        <w:t> </w:t>
      </w:r>
      <w:r w:rsidRPr="008D161A">
        <w:rPr>
          <w:rFonts w:ascii="Verdana" w:hAnsi="Verdana"/>
          <w:color w:val="000000"/>
          <w:sz w:val="20"/>
          <w:lang w:val="ru-RU"/>
        </w:rPr>
        <w:t xml:space="preserve">— таких больше-считают это чистой фантастикой и спрашивают: </w:t>
      </w:r>
      <w:r w:rsidR="00604FAB">
        <w:rPr>
          <w:rFonts w:ascii="Verdana" w:hAnsi="Verdana"/>
          <w:color w:val="000000"/>
          <w:sz w:val="20"/>
          <w:lang w:val="ru-RU"/>
        </w:rPr>
        <w:t>«</w:t>
      </w:r>
      <w:r w:rsidRPr="008D161A">
        <w:rPr>
          <w:rFonts w:ascii="Verdana" w:hAnsi="Verdana"/>
          <w:color w:val="000000"/>
          <w:sz w:val="20"/>
          <w:lang w:val="ru-RU"/>
        </w:rPr>
        <w:t>Где же следы звездных пришельцев?</w:t>
      </w:r>
      <w:r w:rsidR="00604FAB">
        <w:rPr>
          <w:rFonts w:ascii="Verdana" w:hAnsi="Verdana"/>
          <w:color w:val="000000"/>
          <w:sz w:val="20"/>
          <w:lang w:val="ru-RU"/>
        </w:rPr>
        <w:t>»</w:t>
      </w:r>
      <w:r w:rsidRPr="008D161A">
        <w:rPr>
          <w:rFonts w:ascii="Verdana" w:hAnsi="Verdana"/>
          <w:color w:val="000000"/>
          <w:sz w:val="20"/>
          <w:lang w:val="ru-RU"/>
        </w:rPr>
        <w:t xml:space="preserve"> А следов нет. Может быть, корабли упали в океан? Может быть, опустились в песках Сахары или лесах Сибири?.. Может быть, прошли миллионы лет и время стерло следы?.. Не знаю. Это на грани науки и фантастики. Но год назад</w:t>
      </w:r>
      <w:r w:rsidRPr="008D161A">
        <w:rPr>
          <w:rFonts w:ascii="Verdana" w:hAnsi="Verdana"/>
          <w:color w:val="000000"/>
          <w:sz w:val="20"/>
        </w:rPr>
        <w:t> </w:t>
      </w:r>
      <w:r w:rsidRPr="008D161A">
        <w:rPr>
          <w:rFonts w:ascii="Verdana" w:hAnsi="Verdana"/>
          <w:color w:val="000000"/>
          <w:sz w:val="20"/>
          <w:lang w:val="ru-RU"/>
        </w:rPr>
        <w:t>— после одной дискуссии</w:t>
      </w:r>
      <w:r w:rsidRPr="008D161A">
        <w:rPr>
          <w:rFonts w:ascii="Verdana" w:hAnsi="Verdana"/>
          <w:color w:val="000000"/>
          <w:sz w:val="20"/>
        </w:rPr>
        <w:t> </w:t>
      </w:r>
      <w:r w:rsidRPr="008D161A">
        <w:rPr>
          <w:rFonts w:ascii="Verdana" w:hAnsi="Verdana"/>
          <w:color w:val="000000"/>
          <w:sz w:val="20"/>
          <w:lang w:val="ru-RU"/>
        </w:rPr>
        <w:t>— Николай высказал интересную мысль... Вам пока все понятно?</w:t>
      </w:r>
    </w:p>
    <w:p w14:paraId="19188E31"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Я ответил, что пока понятно все. И сразу же убедился в обратном. Было совершенно непонятно, как простая и, на мой взгляд, очень убедительная мысль</w:t>
      </w:r>
      <w:r w:rsidRPr="008D161A">
        <w:rPr>
          <w:rFonts w:ascii="Verdana" w:hAnsi="Verdana"/>
          <w:color w:val="000000"/>
          <w:sz w:val="20"/>
        </w:rPr>
        <w:t> </w:t>
      </w:r>
      <w:r w:rsidRPr="008D161A">
        <w:rPr>
          <w:rFonts w:ascii="Verdana" w:hAnsi="Verdana"/>
          <w:color w:val="000000"/>
          <w:sz w:val="20"/>
          <w:lang w:val="ru-RU"/>
        </w:rPr>
        <w:t>— я имею в виду идею Закревского</w:t>
      </w:r>
      <w:r w:rsidRPr="008D161A">
        <w:rPr>
          <w:rFonts w:ascii="Verdana" w:hAnsi="Verdana"/>
          <w:color w:val="000000"/>
          <w:sz w:val="20"/>
        </w:rPr>
        <w:t> </w:t>
      </w:r>
      <w:r w:rsidRPr="008D161A">
        <w:rPr>
          <w:rFonts w:ascii="Verdana" w:hAnsi="Verdana"/>
          <w:color w:val="000000"/>
          <w:sz w:val="20"/>
          <w:lang w:val="ru-RU"/>
        </w:rPr>
        <w:t>— никому раньше не приходила в голову. Конечно, я не астроном и могу ошибаться... Впрочем, судите сами. Вот эта идея.</w:t>
      </w:r>
    </w:p>
    <w:p w14:paraId="5E13AEC3" w14:textId="6C5DE69D"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Звездные корабли</w:t>
      </w:r>
      <w:r w:rsidRPr="008D161A">
        <w:rPr>
          <w:rFonts w:ascii="Verdana" w:hAnsi="Verdana"/>
          <w:color w:val="000000"/>
          <w:sz w:val="20"/>
        </w:rPr>
        <w:t> </w:t>
      </w:r>
      <w:r w:rsidRPr="008D161A">
        <w:rPr>
          <w:rFonts w:ascii="Verdana" w:hAnsi="Verdana"/>
          <w:color w:val="000000"/>
          <w:sz w:val="20"/>
          <w:lang w:val="ru-RU"/>
        </w:rPr>
        <w:t>— если они когда-нибудь приближались к Земле</w:t>
      </w:r>
      <w:r w:rsidRPr="008D161A">
        <w:rPr>
          <w:rFonts w:ascii="Verdana" w:hAnsi="Verdana"/>
          <w:color w:val="000000"/>
          <w:sz w:val="20"/>
        </w:rPr>
        <w:t> </w:t>
      </w:r>
      <w:r w:rsidRPr="008D161A">
        <w:rPr>
          <w:rFonts w:ascii="Verdana" w:hAnsi="Verdana"/>
          <w:color w:val="000000"/>
          <w:sz w:val="20"/>
          <w:lang w:val="ru-RU"/>
        </w:rPr>
        <w:t>— либо вновь улетали в космос, либо опускались на Землю. И в том и в другом случае их следы терялись</w:t>
      </w:r>
      <w:r w:rsidRPr="008D161A">
        <w:rPr>
          <w:rFonts w:ascii="Verdana" w:hAnsi="Verdana"/>
          <w:color w:val="000000"/>
          <w:sz w:val="20"/>
        </w:rPr>
        <w:t> </w:t>
      </w:r>
      <w:r w:rsidRPr="008D161A">
        <w:rPr>
          <w:rFonts w:ascii="Verdana" w:hAnsi="Verdana"/>
          <w:color w:val="000000"/>
          <w:sz w:val="20"/>
          <w:lang w:val="ru-RU"/>
        </w:rPr>
        <w:t xml:space="preserve">— ведь это могло произойти тысячи, миллионы, даже миллиарды лет назад. Ни память людей, ни сама Земля не сохранили никаких следов. Но есть третий </w:t>
      </w:r>
      <w:r w:rsidRPr="008D161A">
        <w:rPr>
          <w:rFonts w:ascii="Verdana" w:hAnsi="Verdana"/>
          <w:color w:val="000000"/>
          <w:sz w:val="20"/>
          <w:lang w:val="ru-RU"/>
        </w:rPr>
        <w:lastRenderedPageBreak/>
        <w:t>случай</w:t>
      </w:r>
      <w:r w:rsidRPr="008D161A">
        <w:rPr>
          <w:rFonts w:ascii="Verdana" w:hAnsi="Verdana"/>
          <w:color w:val="000000"/>
          <w:sz w:val="20"/>
        </w:rPr>
        <w:t> </w:t>
      </w:r>
      <w:r w:rsidRPr="008D161A">
        <w:rPr>
          <w:rFonts w:ascii="Verdana" w:hAnsi="Verdana"/>
          <w:color w:val="000000"/>
          <w:sz w:val="20"/>
          <w:lang w:val="ru-RU"/>
        </w:rPr>
        <w:t xml:space="preserve">— редкий, однако, как сказала Елагина, теоретически вполне возможный. Захваченный притяжением Земли, Звездный корабль мог стать спутником нашей планеты. На большой высоте нет сопротивления воздуха, и такой спутник вращался бы вечно... Правда, для этого требовалось множество всяких </w:t>
      </w:r>
      <w:r w:rsidR="00604FAB">
        <w:rPr>
          <w:rFonts w:ascii="Verdana" w:hAnsi="Verdana"/>
          <w:color w:val="000000"/>
          <w:sz w:val="20"/>
          <w:lang w:val="ru-RU"/>
        </w:rPr>
        <w:t>«</w:t>
      </w:r>
      <w:r w:rsidRPr="008D161A">
        <w:rPr>
          <w:rFonts w:ascii="Verdana" w:hAnsi="Verdana"/>
          <w:color w:val="000000"/>
          <w:sz w:val="20"/>
          <w:lang w:val="ru-RU"/>
        </w:rPr>
        <w:t>если</w:t>
      </w:r>
      <w:r w:rsidR="00604FAB">
        <w:rPr>
          <w:rFonts w:ascii="Verdana" w:hAnsi="Verdana"/>
          <w:color w:val="000000"/>
          <w:sz w:val="20"/>
          <w:lang w:val="ru-RU"/>
        </w:rPr>
        <w:t>»</w:t>
      </w:r>
      <w:r w:rsidRPr="008D161A">
        <w:rPr>
          <w:rFonts w:ascii="Verdana" w:hAnsi="Verdana"/>
          <w:color w:val="000000"/>
          <w:sz w:val="20"/>
          <w:lang w:val="ru-RU"/>
        </w:rPr>
        <w:t>: если звездный корабль подлетит к Земле, если скорость и направление его полета так сочетаются с земным притяжением, что корабль выйдет на земную орбиту, если по какой-либо причине корабль не сможет преодолеть это притяжение, если орбита не окажется близкой к атмосфере... Но Земля существует миллиарды лет</w:t>
      </w:r>
      <w:r w:rsidRPr="008D161A">
        <w:rPr>
          <w:rFonts w:ascii="Verdana" w:hAnsi="Verdana"/>
          <w:color w:val="000000"/>
          <w:sz w:val="20"/>
        </w:rPr>
        <w:t> </w:t>
      </w:r>
      <w:r w:rsidRPr="008D161A">
        <w:rPr>
          <w:rFonts w:ascii="Verdana" w:hAnsi="Verdana"/>
          <w:color w:val="000000"/>
          <w:sz w:val="20"/>
          <w:lang w:val="ru-RU"/>
        </w:rPr>
        <w:t xml:space="preserve">— за это время могли совпасть даже самые редкие </w:t>
      </w:r>
      <w:r w:rsidR="00604FAB">
        <w:rPr>
          <w:rFonts w:ascii="Verdana" w:hAnsi="Verdana"/>
          <w:color w:val="000000"/>
          <w:sz w:val="20"/>
          <w:lang w:val="ru-RU"/>
        </w:rPr>
        <w:t>«</w:t>
      </w:r>
      <w:r w:rsidRPr="008D161A">
        <w:rPr>
          <w:rFonts w:ascii="Verdana" w:hAnsi="Verdana"/>
          <w:color w:val="000000"/>
          <w:sz w:val="20"/>
          <w:lang w:val="ru-RU"/>
        </w:rPr>
        <w:t>если</w:t>
      </w:r>
      <w:r w:rsidR="00604FAB">
        <w:rPr>
          <w:rFonts w:ascii="Verdana" w:hAnsi="Verdana"/>
          <w:color w:val="000000"/>
          <w:sz w:val="20"/>
          <w:lang w:val="ru-RU"/>
        </w:rPr>
        <w:t>»</w:t>
      </w:r>
      <w:r w:rsidRPr="008D161A">
        <w:rPr>
          <w:rFonts w:ascii="Verdana" w:hAnsi="Verdana"/>
          <w:color w:val="000000"/>
          <w:sz w:val="20"/>
          <w:lang w:val="ru-RU"/>
        </w:rPr>
        <w:t>.</w:t>
      </w:r>
    </w:p>
    <w:p w14:paraId="34245B30" w14:textId="649F25E8"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 xml:space="preserve">Я спросил Елагину, считает ли она правильной идею Закревского. Для меня Елагина была Уранией: скажи она </w:t>
      </w:r>
      <w:r w:rsidR="00604FAB">
        <w:rPr>
          <w:rFonts w:ascii="Verdana" w:hAnsi="Verdana"/>
          <w:color w:val="000000"/>
          <w:sz w:val="20"/>
          <w:lang w:val="ru-RU"/>
        </w:rPr>
        <w:t>«</w:t>
      </w:r>
      <w:r w:rsidRPr="008D161A">
        <w:rPr>
          <w:rFonts w:ascii="Verdana" w:hAnsi="Verdana"/>
          <w:color w:val="000000"/>
          <w:sz w:val="20"/>
          <w:lang w:val="ru-RU"/>
        </w:rPr>
        <w:t>да</w:t>
      </w:r>
      <w:r w:rsidR="00604FAB">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 я поверил бы полностью, безоговорочно.</w:t>
      </w:r>
    </w:p>
    <w:p w14:paraId="71CB0CF0"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Трудно сказать,</w:t>
      </w:r>
      <w:r w:rsidRPr="008D161A">
        <w:rPr>
          <w:rFonts w:ascii="Verdana" w:hAnsi="Verdana"/>
          <w:color w:val="000000"/>
          <w:sz w:val="20"/>
        </w:rPr>
        <w:t> </w:t>
      </w:r>
      <w:r w:rsidRPr="008D161A">
        <w:rPr>
          <w:rFonts w:ascii="Verdana" w:hAnsi="Verdana"/>
          <w:color w:val="000000"/>
          <w:sz w:val="20"/>
          <w:lang w:val="ru-RU"/>
        </w:rPr>
        <w:t>— ответила Елагина.</w:t>
      </w:r>
      <w:r w:rsidRPr="008D161A">
        <w:rPr>
          <w:rFonts w:ascii="Verdana" w:hAnsi="Verdana"/>
          <w:color w:val="000000"/>
          <w:sz w:val="20"/>
        </w:rPr>
        <w:t> </w:t>
      </w:r>
      <w:r w:rsidRPr="008D161A">
        <w:rPr>
          <w:rFonts w:ascii="Verdana" w:hAnsi="Verdana"/>
          <w:color w:val="000000"/>
          <w:sz w:val="20"/>
          <w:lang w:val="ru-RU"/>
        </w:rPr>
        <w:t>— Если чей-то звездный корабль сумеет пройти миллиарды километров и добраться до Земли, то вряд ли его потом удержит земное притяжение. Но пришельцы могут сами оставить в космосе что-то такое... ну, хотя бы кибернетическое устройство. Для людей. Здесь простая логика: пока человечество дойдет до уровня, при котором оно сможет понять пришельцев, любой оставленный на Земле памятник погибнет</w:t>
      </w:r>
      <w:r w:rsidRPr="008D161A">
        <w:rPr>
          <w:rFonts w:ascii="Verdana" w:hAnsi="Verdana"/>
          <w:color w:val="000000"/>
          <w:sz w:val="20"/>
        </w:rPr>
        <w:t> </w:t>
      </w:r>
      <w:r w:rsidRPr="008D161A">
        <w:rPr>
          <w:rFonts w:ascii="Verdana" w:hAnsi="Verdana"/>
          <w:color w:val="000000"/>
          <w:sz w:val="20"/>
          <w:lang w:val="ru-RU"/>
        </w:rPr>
        <w:t>— будет разрушен, засыпан песком или окажется на дне моря. А в космосе... там ничего не случится. Вы понимаете?</w:t>
      </w:r>
    </w:p>
    <w:p w14:paraId="15BC3E7D"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Что я мог ответить?</w:t>
      </w:r>
    </w:p>
    <w:p w14:paraId="71B5F914"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Елагина улыбнулась (она улыбнулась впервые!).</w:t>
      </w:r>
    </w:p>
    <w:p w14:paraId="6D2172E4"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Астрономические гипотезы часто поражают своей фантастичностью. Но, если приглядеться, идеи астрономов</w:t>
      </w:r>
      <w:r w:rsidRPr="008D161A">
        <w:rPr>
          <w:rFonts w:ascii="Verdana" w:hAnsi="Verdana"/>
          <w:color w:val="000000"/>
          <w:sz w:val="20"/>
        </w:rPr>
        <w:t> </w:t>
      </w:r>
      <w:r w:rsidRPr="008D161A">
        <w:rPr>
          <w:rFonts w:ascii="Verdana" w:hAnsi="Verdana"/>
          <w:color w:val="000000"/>
          <w:sz w:val="20"/>
          <w:lang w:val="ru-RU"/>
        </w:rPr>
        <w:t>— лишь отражение земной жизни. Не понимаете? Ну, я вам поясню примером. В конце прошлого века, когда шло строительство больших каналов на Земле, появилась гипотеза о марсианских каналах. Потом было создано радио</w:t>
      </w:r>
      <w:r w:rsidRPr="008D161A">
        <w:rPr>
          <w:rFonts w:ascii="Verdana" w:hAnsi="Verdana"/>
          <w:color w:val="000000"/>
          <w:sz w:val="20"/>
        </w:rPr>
        <w:t> </w:t>
      </w:r>
      <w:r w:rsidRPr="008D161A">
        <w:rPr>
          <w:rFonts w:ascii="Verdana" w:hAnsi="Verdana"/>
          <w:color w:val="000000"/>
          <w:sz w:val="20"/>
          <w:lang w:val="ru-RU"/>
        </w:rPr>
        <w:t>— и возникла гипотеза о радиосигналах с Марса. Изобрели реактивные самолеты</w:t>
      </w:r>
      <w:r w:rsidRPr="008D161A">
        <w:rPr>
          <w:rFonts w:ascii="Verdana" w:hAnsi="Verdana"/>
          <w:color w:val="000000"/>
          <w:sz w:val="20"/>
        </w:rPr>
        <w:t> </w:t>
      </w:r>
      <w:r w:rsidRPr="008D161A">
        <w:rPr>
          <w:rFonts w:ascii="Verdana" w:hAnsi="Verdana"/>
          <w:color w:val="000000"/>
          <w:sz w:val="20"/>
          <w:lang w:val="ru-RU"/>
        </w:rPr>
        <w:t>— и в тунгусском метеорите заподозрили марсианский корабль. Были запущены искусственные спутники Земли</w:t>
      </w:r>
      <w:r w:rsidRPr="008D161A">
        <w:rPr>
          <w:rFonts w:ascii="Verdana" w:hAnsi="Verdana"/>
          <w:color w:val="000000"/>
          <w:sz w:val="20"/>
        </w:rPr>
        <w:t> </w:t>
      </w:r>
      <w:r w:rsidRPr="008D161A">
        <w:rPr>
          <w:rFonts w:ascii="Verdana" w:hAnsi="Verdana"/>
          <w:color w:val="000000"/>
          <w:sz w:val="20"/>
          <w:lang w:val="ru-RU"/>
        </w:rPr>
        <w:t>— и тотчас же появилась гипотеза о том, что спутники Марса Фобос и Деймос</w:t>
      </w:r>
      <w:r w:rsidRPr="008D161A">
        <w:rPr>
          <w:rFonts w:ascii="Verdana" w:hAnsi="Verdana"/>
          <w:color w:val="000000"/>
          <w:sz w:val="20"/>
        </w:rPr>
        <w:t> </w:t>
      </w:r>
      <w:r w:rsidRPr="008D161A">
        <w:rPr>
          <w:rFonts w:ascii="Verdana" w:hAnsi="Verdana"/>
          <w:color w:val="000000"/>
          <w:sz w:val="20"/>
          <w:lang w:val="ru-RU"/>
        </w:rPr>
        <w:t>— искусственные... Так и с идеей Николая. Вам это кажется фантастичным, а мне...</w:t>
      </w:r>
    </w:p>
    <w:p w14:paraId="37419422"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Она замолчала. Потом тихо произнесла:</w:t>
      </w:r>
    </w:p>
    <w:p w14:paraId="69DCA734"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Он хотел проверить эту гипотезу. Поэтому и рискнул уйти в горы.</w:t>
      </w:r>
    </w:p>
    <w:p w14:paraId="51076156"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Я ответил, что мы найдем Закревского и тогда все выяснится. Она пристально взглянула мне в глаза и ничего не сказала.</w:t>
      </w:r>
    </w:p>
    <w:p w14:paraId="232E0C37"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Четверть часа спустя вертолет снова был в воздухе. Мы дважды прошли над всеми местами, где мог быть Закревский. Прощупали приборами каждую скалу, каждую тропинку. И не нашли.</w:t>
      </w:r>
    </w:p>
    <w:p w14:paraId="38976A01"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Тогда я решился на крайнюю меру: мы начали искать там, где Закревского не могло быть. Вертолет опускался в ущелья, пролетал по узким, обрывистым теснинам, висел над заснеженными тонкими, как иглы., пиками.</w:t>
      </w:r>
    </w:p>
    <w:p w14:paraId="23CA81E8" w14:textId="2AB7602A" w:rsidR="002510C9" w:rsidRPr="008D161A" w:rsidRDefault="00604FAB" w:rsidP="008D161A">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w:t>
      </w:r>
      <w:r w:rsidR="002510C9" w:rsidRPr="008D161A">
        <w:rPr>
          <w:rFonts w:ascii="Verdana" w:hAnsi="Verdana"/>
          <w:color w:val="000000"/>
          <w:sz w:val="20"/>
          <w:lang w:val="ru-RU"/>
        </w:rPr>
        <w:t>Небываемое бывает</w:t>
      </w:r>
      <w:r>
        <w:rPr>
          <w:rFonts w:ascii="Verdana" w:hAnsi="Verdana"/>
          <w:color w:val="000000"/>
          <w:sz w:val="20"/>
          <w:lang w:val="ru-RU"/>
        </w:rPr>
        <w:t>»</w:t>
      </w:r>
      <w:r w:rsidR="002510C9" w:rsidRPr="008D161A">
        <w:rPr>
          <w:rFonts w:ascii="Verdana" w:hAnsi="Verdana"/>
          <w:color w:val="000000"/>
          <w:sz w:val="20"/>
          <w:lang w:val="ru-RU"/>
        </w:rPr>
        <w:t>,</w:t>
      </w:r>
      <w:r w:rsidR="002510C9" w:rsidRPr="008D161A">
        <w:rPr>
          <w:rFonts w:ascii="Verdana" w:hAnsi="Verdana"/>
          <w:color w:val="000000"/>
          <w:sz w:val="20"/>
        </w:rPr>
        <w:t> </w:t>
      </w:r>
      <w:r w:rsidR="002510C9" w:rsidRPr="008D161A">
        <w:rPr>
          <w:rFonts w:ascii="Verdana" w:hAnsi="Verdana"/>
          <w:color w:val="000000"/>
          <w:sz w:val="20"/>
          <w:lang w:val="ru-RU"/>
        </w:rPr>
        <w:t>— говорил Козьма Прутков. В горах небываемое действительно бывает. Мы нашли Закревского на маленькой площадке, прилепившейся к западному, почти отвесному склону Шагранского ущелья. Сквозь туман где-то внизу блеснул огонек. Елагина первой заметила его, крикнула нам, и Леднев повел вертолет на снижение.</w:t>
      </w:r>
    </w:p>
    <w:p w14:paraId="2AE65715" w14:textId="5049F0B3"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Это довольно рискованная штука</w:t>
      </w:r>
      <w:r w:rsidRPr="008D161A">
        <w:rPr>
          <w:rFonts w:ascii="Verdana" w:hAnsi="Verdana"/>
          <w:color w:val="000000"/>
          <w:sz w:val="20"/>
        </w:rPr>
        <w:t> </w:t>
      </w:r>
      <w:r w:rsidRPr="008D161A">
        <w:rPr>
          <w:rFonts w:ascii="Verdana" w:hAnsi="Verdana"/>
          <w:color w:val="000000"/>
          <w:sz w:val="20"/>
          <w:lang w:val="ru-RU"/>
        </w:rPr>
        <w:t>— посадка в горах во время тумана. Но Леднев сумел посадить машину точно на гребень восточной</w:t>
      </w:r>
      <w:r w:rsidRPr="008D161A">
        <w:rPr>
          <w:rFonts w:ascii="Verdana" w:hAnsi="Verdana"/>
          <w:color w:val="000000"/>
          <w:sz w:val="20"/>
        </w:rPr>
        <w:t> </w:t>
      </w:r>
      <w:r w:rsidRPr="008D161A">
        <w:rPr>
          <w:rFonts w:ascii="Verdana" w:hAnsi="Verdana"/>
          <w:color w:val="000000"/>
          <w:sz w:val="20"/>
          <w:lang w:val="ru-RU"/>
        </w:rPr>
        <w:t>— более пологой, сглаженной</w:t>
      </w:r>
      <w:r w:rsidRPr="008D161A">
        <w:rPr>
          <w:rFonts w:ascii="Verdana" w:hAnsi="Verdana"/>
          <w:color w:val="000000"/>
          <w:sz w:val="20"/>
        </w:rPr>
        <w:t> </w:t>
      </w:r>
      <w:r w:rsidRPr="008D161A">
        <w:rPr>
          <w:rFonts w:ascii="Verdana" w:hAnsi="Verdana"/>
          <w:color w:val="000000"/>
          <w:sz w:val="20"/>
          <w:lang w:val="ru-RU"/>
        </w:rPr>
        <w:t xml:space="preserve">— стороны ущелья. Елагина схватила аккумуляторный фонарь и первой выскочила из вертолета. Не знаю, что именно она передавала Закревскому. Выходя из машины, я успел разобрать лишь одно слово из ответа астронома: </w:t>
      </w:r>
      <w:r w:rsidR="00604FAB">
        <w:rPr>
          <w:rFonts w:ascii="Verdana" w:hAnsi="Verdana"/>
          <w:color w:val="000000"/>
          <w:sz w:val="20"/>
          <w:lang w:val="ru-RU"/>
        </w:rPr>
        <w:t>«</w:t>
      </w:r>
      <w:r w:rsidRPr="008D161A">
        <w:rPr>
          <w:rFonts w:ascii="Verdana" w:hAnsi="Verdana"/>
          <w:color w:val="000000"/>
          <w:sz w:val="20"/>
          <w:lang w:val="ru-RU"/>
        </w:rPr>
        <w:t>...люблю...</w:t>
      </w:r>
      <w:r w:rsidR="00604FAB">
        <w:rPr>
          <w:rFonts w:ascii="Verdana" w:hAnsi="Verdana"/>
          <w:color w:val="000000"/>
          <w:sz w:val="20"/>
          <w:lang w:val="ru-RU"/>
        </w:rPr>
        <w:t>»</w:t>
      </w:r>
    </w:p>
    <w:p w14:paraId="61A78423"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Ну, что?</w:t>
      </w:r>
      <w:r w:rsidRPr="008D161A">
        <w:rPr>
          <w:rFonts w:ascii="Verdana" w:hAnsi="Verdana"/>
          <w:color w:val="000000"/>
          <w:sz w:val="20"/>
        </w:rPr>
        <w:t> </w:t>
      </w:r>
      <w:r w:rsidRPr="008D161A">
        <w:rPr>
          <w:rFonts w:ascii="Verdana" w:hAnsi="Verdana"/>
          <w:color w:val="000000"/>
          <w:sz w:val="20"/>
          <w:lang w:val="ru-RU"/>
        </w:rPr>
        <w:t>— спросил я Елагину.</w:t>
      </w:r>
    </w:p>
    <w:p w14:paraId="728525CD"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Вы... знаете азбуку Морзе?</w:t>
      </w:r>
      <w:r w:rsidRPr="008D161A">
        <w:rPr>
          <w:rFonts w:ascii="Verdana" w:hAnsi="Verdana"/>
          <w:color w:val="000000"/>
          <w:sz w:val="20"/>
        </w:rPr>
        <w:t> </w:t>
      </w:r>
      <w:r w:rsidRPr="008D161A">
        <w:rPr>
          <w:rFonts w:ascii="Verdana" w:hAnsi="Verdana"/>
          <w:color w:val="000000"/>
          <w:sz w:val="20"/>
          <w:lang w:val="ru-RU"/>
        </w:rPr>
        <w:t>— ответила она вопросом на вопрос. Голос у нее был смущенный.</w:t>
      </w:r>
    </w:p>
    <w:p w14:paraId="790829AC"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Нет,</w:t>
      </w:r>
      <w:r w:rsidRPr="008D161A">
        <w:rPr>
          <w:rFonts w:ascii="Verdana" w:hAnsi="Verdana"/>
          <w:color w:val="000000"/>
          <w:sz w:val="20"/>
        </w:rPr>
        <w:t> </w:t>
      </w:r>
      <w:r w:rsidRPr="008D161A">
        <w:rPr>
          <w:rFonts w:ascii="Verdana" w:hAnsi="Verdana"/>
          <w:color w:val="000000"/>
          <w:sz w:val="20"/>
          <w:lang w:val="ru-RU"/>
        </w:rPr>
        <w:t>— машинально ответил я.</w:t>
      </w:r>
      <w:r w:rsidRPr="008D161A">
        <w:rPr>
          <w:rFonts w:ascii="Verdana" w:hAnsi="Verdana"/>
          <w:color w:val="000000"/>
          <w:sz w:val="20"/>
        </w:rPr>
        <w:t> </w:t>
      </w:r>
      <w:r w:rsidRPr="008D161A">
        <w:rPr>
          <w:rFonts w:ascii="Verdana" w:hAnsi="Verdana"/>
          <w:color w:val="000000"/>
          <w:sz w:val="20"/>
          <w:lang w:val="ru-RU"/>
        </w:rPr>
        <w:t>— Не знаю. И Леднев... не знает.</w:t>
      </w:r>
    </w:p>
    <w:p w14:paraId="4933A398"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Леднев (он вылез из вертолета вслед за мной) хотел что-то сказать, но посмотрел на меня и промолчал.</w:t>
      </w:r>
    </w:p>
    <w:p w14:paraId="5D17DEA6"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Получилось чертовски глупо. Я не сразу сообразил, в какое нелепое положение поставил нас мой ответ. Теперь мы могли разговаривать с Закревским только через Елагину. А женщины</w:t>
      </w:r>
      <w:r w:rsidRPr="008D161A">
        <w:rPr>
          <w:rFonts w:ascii="Verdana" w:hAnsi="Verdana"/>
          <w:color w:val="000000"/>
          <w:sz w:val="20"/>
        </w:rPr>
        <w:t> </w:t>
      </w:r>
      <w:r w:rsidRPr="008D161A">
        <w:rPr>
          <w:rFonts w:ascii="Verdana" w:hAnsi="Verdana"/>
          <w:color w:val="000000"/>
          <w:sz w:val="20"/>
          <w:lang w:val="ru-RU"/>
        </w:rPr>
        <w:t>— даже такие, как Елагина,</w:t>
      </w:r>
      <w:r w:rsidRPr="008D161A">
        <w:rPr>
          <w:rFonts w:ascii="Verdana" w:hAnsi="Verdana"/>
          <w:color w:val="000000"/>
          <w:sz w:val="20"/>
        </w:rPr>
        <w:t> </w:t>
      </w:r>
      <w:r w:rsidRPr="008D161A">
        <w:rPr>
          <w:rFonts w:ascii="Verdana" w:hAnsi="Verdana"/>
          <w:color w:val="000000"/>
          <w:sz w:val="20"/>
          <w:lang w:val="ru-RU"/>
        </w:rPr>
        <w:t>— не всегда умеют правильно обращаться с требующей лаконизма азбукой Морзе.</w:t>
      </w:r>
    </w:p>
    <w:p w14:paraId="77C57DBD" w14:textId="0C43237D"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lastRenderedPageBreak/>
        <w:t>Нина долго сигналила, прикрывая рефлектор фонаря варежкой. Закревскому было сообщено, что его очень любят, что мы</w:t>
      </w:r>
      <w:r w:rsidRPr="008D161A">
        <w:rPr>
          <w:rFonts w:ascii="Verdana" w:hAnsi="Verdana"/>
          <w:color w:val="000000"/>
          <w:sz w:val="20"/>
        </w:rPr>
        <w:t> </w:t>
      </w:r>
      <w:r w:rsidRPr="008D161A">
        <w:rPr>
          <w:rFonts w:ascii="Verdana" w:hAnsi="Verdana"/>
          <w:color w:val="000000"/>
          <w:sz w:val="20"/>
          <w:lang w:val="ru-RU"/>
        </w:rPr>
        <w:t>— Леднев и я</w:t>
      </w:r>
      <w:r w:rsidRPr="008D161A">
        <w:rPr>
          <w:rFonts w:ascii="Verdana" w:hAnsi="Verdana"/>
          <w:color w:val="000000"/>
          <w:sz w:val="20"/>
        </w:rPr>
        <w:t> </w:t>
      </w:r>
      <w:r w:rsidRPr="008D161A">
        <w:rPr>
          <w:rFonts w:ascii="Verdana" w:hAnsi="Verdana"/>
          <w:color w:val="000000"/>
          <w:sz w:val="20"/>
          <w:lang w:val="ru-RU"/>
        </w:rPr>
        <w:t xml:space="preserve">— чудесные люди и, к счастью, не знаем азбуки Морзе. И лишь после этого фонарь отмигал короткий вопрос: </w:t>
      </w:r>
      <w:r w:rsidR="00604FAB">
        <w:rPr>
          <w:rFonts w:ascii="Verdana" w:hAnsi="Verdana"/>
          <w:color w:val="000000"/>
          <w:sz w:val="20"/>
          <w:lang w:val="ru-RU"/>
        </w:rPr>
        <w:t>«</w:t>
      </w:r>
      <w:r w:rsidRPr="008D161A">
        <w:rPr>
          <w:rFonts w:ascii="Verdana" w:hAnsi="Verdana"/>
          <w:color w:val="000000"/>
          <w:sz w:val="20"/>
          <w:lang w:val="ru-RU"/>
        </w:rPr>
        <w:t>Что случилось?</w:t>
      </w:r>
      <w:r w:rsidR="00604FAB">
        <w:rPr>
          <w:rFonts w:ascii="Verdana" w:hAnsi="Verdana"/>
          <w:color w:val="000000"/>
          <w:sz w:val="20"/>
          <w:lang w:val="ru-RU"/>
        </w:rPr>
        <w:t>»</w:t>
      </w:r>
    </w:p>
    <w:p w14:paraId="6E75AA07"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Мы с Ледневым старательно делали вид, что ничего не понимаем. Не берусь судить о себе, но Леднев выглядел комично... Я пробовал крикнуть</w:t>
      </w:r>
      <w:r w:rsidRPr="008D161A">
        <w:rPr>
          <w:rFonts w:ascii="Verdana" w:hAnsi="Verdana"/>
          <w:color w:val="000000"/>
          <w:sz w:val="20"/>
        </w:rPr>
        <w:t> </w:t>
      </w:r>
      <w:r w:rsidRPr="008D161A">
        <w:rPr>
          <w:rFonts w:ascii="Verdana" w:hAnsi="Verdana"/>
          <w:color w:val="000000"/>
          <w:sz w:val="20"/>
          <w:lang w:val="ru-RU"/>
        </w:rPr>
        <w:t>— до противоположной стороны было метров полтораста: горное эхо завыло, загрохотало...</w:t>
      </w:r>
    </w:p>
    <w:p w14:paraId="3308BDD0"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А огонек, тусклый огонек пробивался сквозь туман. Закревский ответил подробно, но деловая часть его ответа составляла две фразы, не много добавившие к тому, о чем я уже сам догадывался.</w:t>
      </w:r>
    </w:p>
    <w:p w14:paraId="7166A45C"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Камнепад отрезал Закревского на маленькой площадке</w:t>
      </w:r>
      <w:r w:rsidRPr="008D161A">
        <w:rPr>
          <w:rFonts w:ascii="Verdana" w:hAnsi="Verdana"/>
          <w:color w:val="000000"/>
          <w:sz w:val="20"/>
        </w:rPr>
        <w:t> </w:t>
      </w:r>
      <w:r w:rsidRPr="008D161A">
        <w:rPr>
          <w:rFonts w:ascii="Verdana" w:hAnsi="Verdana"/>
          <w:color w:val="000000"/>
          <w:sz w:val="20"/>
          <w:lang w:val="ru-RU"/>
        </w:rPr>
        <w:t>— на балконе, как говорят альпинисты. Сверху над балконом нависало метров семьдесят</w:t>
      </w:r>
      <w:r w:rsidRPr="008D161A">
        <w:rPr>
          <w:rFonts w:ascii="Verdana" w:hAnsi="Verdana"/>
          <w:color w:val="000000"/>
          <w:sz w:val="20"/>
        </w:rPr>
        <w:t> </w:t>
      </w:r>
      <w:r w:rsidRPr="008D161A">
        <w:rPr>
          <w:rFonts w:ascii="Verdana" w:hAnsi="Verdana"/>
          <w:color w:val="000000"/>
          <w:sz w:val="20"/>
          <w:lang w:val="ru-RU"/>
        </w:rPr>
        <w:t>— восемьдесят гладкой скалы. Снизу была трехсотметровая пропасть.</w:t>
      </w:r>
    </w:p>
    <w:p w14:paraId="09BC486C"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Положение наше оказалось невеселым. Вызвать спасательную партию, пробраться на западный склон ущелья, снять Закревского</w:t>
      </w:r>
      <w:r w:rsidRPr="008D161A">
        <w:rPr>
          <w:rFonts w:ascii="Verdana" w:hAnsi="Verdana"/>
          <w:color w:val="000000"/>
          <w:sz w:val="20"/>
        </w:rPr>
        <w:t> </w:t>
      </w:r>
      <w:r w:rsidRPr="008D161A">
        <w:rPr>
          <w:rFonts w:ascii="Verdana" w:hAnsi="Verdana"/>
          <w:color w:val="000000"/>
          <w:sz w:val="20"/>
          <w:lang w:val="ru-RU"/>
        </w:rPr>
        <w:t>— на это могло понадобиться часов десять</w:t>
      </w:r>
      <w:r w:rsidRPr="008D161A">
        <w:rPr>
          <w:rFonts w:ascii="Verdana" w:hAnsi="Verdana"/>
          <w:color w:val="000000"/>
          <w:sz w:val="20"/>
        </w:rPr>
        <w:t> </w:t>
      </w:r>
      <w:r w:rsidRPr="008D161A">
        <w:rPr>
          <w:rFonts w:ascii="Verdana" w:hAnsi="Verdana"/>
          <w:color w:val="000000"/>
          <w:sz w:val="20"/>
          <w:lang w:val="ru-RU"/>
        </w:rPr>
        <w:t>— пятнадцать. А до темноты оставалось часа три</w:t>
      </w:r>
      <w:r w:rsidRPr="008D161A">
        <w:rPr>
          <w:rFonts w:ascii="Verdana" w:hAnsi="Verdana"/>
          <w:color w:val="000000"/>
          <w:sz w:val="20"/>
        </w:rPr>
        <w:t> </w:t>
      </w:r>
      <w:r w:rsidRPr="008D161A">
        <w:rPr>
          <w:rFonts w:ascii="Verdana" w:hAnsi="Verdana"/>
          <w:color w:val="000000"/>
          <w:sz w:val="20"/>
          <w:lang w:val="ru-RU"/>
        </w:rPr>
        <w:t>— четыре. Не будь тумана, мы попробовали бы подойти к площадке на вертолете. Но сейчас это было почти безнадежно.</w:t>
      </w:r>
    </w:p>
    <w:p w14:paraId="17331966"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Горы сильны и нелегко отпускают свои жертвы. Я понимал, что ничего сделать нельзя. Только ждать.</w:t>
      </w:r>
    </w:p>
    <w:p w14:paraId="1E622072"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По ущелью медленно плыл туман. Иногда он редел, и мы видели крохотную площадку и фигуру человека... Потом снова надвигалась белая пелена, через которую едва пробивался свет фонаря.</w:t>
      </w:r>
    </w:p>
    <w:p w14:paraId="35836658"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Знаете,</w:t>
      </w:r>
      <w:r w:rsidRPr="008D161A">
        <w:rPr>
          <w:rFonts w:ascii="Verdana" w:hAnsi="Verdana"/>
          <w:color w:val="000000"/>
          <w:sz w:val="20"/>
        </w:rPr>
        <w:t> </w:t>
      </w:r>
      <w:r w:rsidRPr="008D161A">
        <w:rPr>
          <w:rFonts w:ascii="Verdana" w:hAnsi="Verdana"/>
          <w:color w:val="000000"/>
          <w:sz w:val="20"/>
          <w:lang w:val="ru-RU"/>
        </w:rPr>
        <w:t>— сказала Елагина,</w:t>
      </w:r>
      <w:r w:rsidRPr="008D161A">
        <w:rPr>
          <w:rFonts w:ascii="Verdana" w:hAnsi="Verdana"/>
          <w:color w:val="000000"/>
          <w:sz w:val="20"/>
        </w:rPr>
        <w:t> </w:t>
      </w:r>
      <w:r w:rsidRPr="008D161A">
        <w:rPr>
          <w:rFonts w:ascii="Verdana" w:hAnsi="Verdana"/>
          <w:color w:val="000000"/>
          <w:sz w:val="20"/>
          <w:lang w:val="ru-RU"/>
        </w:rPr>
        <w:t>— Николай действительно открыл вторую луну. Нет, нет, это не межпланетный корабль... То есть скорее всего</w:t>
      </w:r>
      <w:r w:rsidRPr="008D161A">
        <w:rPr>
          <w:rFonts w:ascii="Verdana" w:hAnsi="Verdana"/>
          <w:color w:val="000000"/>
          <w:sz w:val="20"/>
        </w:rPr>
        <w:t> </w:t>
      </w:r>
      <w:r w:rsidRPr="008D161A">
        <w:rPr>
          <w:rFonts w:ascii="Verdana" w:hAnsi="Verdana"/>
          <w:color w:val="000000"/>
          <w:sz w:val="20"/>
          <w:lang w:val="ru-RU"/>
        </w:rPr>
        <w:t>— не корабль. Важно другое: вторая луна найдена! Здесь-то уж ошибки нет... У Николая рация погибла при обвале. И часть аппаратуры. Но снимки уцелели. Устинов об этом не знает, нужно ему радировать.</w:t>
      </w:r>
    </w:p>
    <w:p w14:paraId="0CFA08E7"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Она пошла с Ледневым к вертолету, а я присел на камень. Мысли путались, сбивались. Я искал путь туда, на западный склон ущелья, не находил и почему-то вновь и вновь думал об открытии Закревского.</w:t>
      </w:r>
    </w:p>
    <w:p w14:paraId="6F342B9B"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...А время шло так быстро, как оно никогда не идет в горах. И туман, проклятый туман, все полз и полз по ущелью.</w:t>
      </w:r>
    </w:p>
    <w:p w14:paraId="3F79C129"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Елагина вернулась и снова начала сигналить Закревскому. Не знаю, о чем они говорили. Я им не мешал.</w:t>
      </w:r>
    </w:p>
    <w:p w14:paraId="3CF41271"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До сумерек</w:t>
      </w:r>
      <w:r w:rsidRPr="008D161A">
        <w:rPr>
          <w:rFonts w:ascii="Verdana" w:hAnsi="Verdana"/>
          <w:color w:val="000000"/>
          <w:sz w:val="20"/>
        </w:rPr>
        <w:t> </w:t>
      </w:r>
      <w:r w:rsidRPr="008D161A">
        <w:rPr>
          <w:rFonts w:ascii="Verdana" w:hAnsi="Verdana"/>
          <w:color w:val="000000"/>
          <w:sz w:val="20"/>
          <w:lang w:val="ru-RU"/>
        </w:rPr>
        <w:t>— а они в горах скоротечны</w:t>
      </w:r>
      <w:r w:rsidRPr="008D161A">
        <w:rPr>
          <w:rFonts w:ascii="Verdana" w:hAnsi="Verdana"/>
          <w:color w:val="000000"/>
          <w:sz w:val="20"/>
        </w:rPr>
        <w:t> </w:t>
      </w:r>
      <w:r w:rsidRPr="008D161A">
        <w:rPr>
          <w:rFonts w:ascii="Verdana" w:hAnsi="Verdana"/>
          <w:color w:val="000000"/>
          <w:sz w:val="20"/>
          <w:lang w:val="ru-RU"/>
        </w:rPr>
        <w:t>— оставалось два часа. Потом час. За моей спиной ходил Леднев. Четыре шага от камня к обрыву и четыре шага назад. У меня кончились сигареты, за день мы выкурили две пачки.</w:t>
      </w:r>
    </w:p>
    <w:p w14:paraId="7A745D00"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В половине седьмого Леднев сказал мне:</w:t>
      </w:r>
    </w:p>
    <w:p w14:paraId="5D20D50A"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Нужно лететь.</w:t>
      </w:r>
    </w:p>
    <w:p w14:paraId="4F99CD34"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Я ничего не ответил. В таком тумане из десяти шансов девять были против нас. Следовало бы вызвать спасательную партию и ждать до утра. Но стоило мне вспомнить о Елагиной, и я прогонял эту мысль прочь.</w:t>
      </w:r>
    </w:p>
    <w:p w14:paraId="5A62254C"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Нужно лететь,</w:t>
      </w:r>
      <w:r w:rsidRPr="008D161A">
        <w:rPr>
          <w:rFonts w:ascii="Verdana" w:hAnsi="Verdana"/>
          <w:color w:val="000000"/>
          <w:sz w:val="20"/>
        </w:rPr>
        <w:t> </w:t>
      </w:r>
      <w:r w:rsidRPr="008D161A">
        <w:rPr>
          <w:rFonts w:ascii="Verdana" w:hAnsi="Verdana"/>
          <w:color w:val="000000"/>
          <w:sz w:val="20"/>
          <w:lang w:val="ru-RU"/>
        </w:rPr>
        <w:t>— настойчиво повторил Леднев.</w:t>
      </w:r>
      <w:r w:rsidRPr="008D161A">
        <w:rPr>
          <w:rFonts w:ascii="Verdana" w:hAnsi="Verdana"/>
          <w:color w:val="000000"/>
          <w:sz w:val="20"/>
        </w:rPr>
        <w:t> </w:t>
      </w:r>
      <w:r w:rsidRPr="008D161A">
        <w:rPr>
          <w:rFonts w:ascii="Verdana" w:hAnsi="Verdana"/>
          <w:color w:val="000000"/>
          <w:sz w:val="20"/>
          <w:lang w:val="ru-RU"/>
        </w:rPr>
        <w:t>— Склон крутой, понимаю... Подойти впритирочку в тумане... Но выбора-то нет.</w:t>
      </w:r>
    </w:p>
    <w:p w14:paraId="023DB38C"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Елагина отложила фонарь. Подошла к нам. Тихо спросила:</w:t>
      </w:r>
    </w:p>
    <w:p w14:paraId="141DBAA8"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Вы хотите лететь туда?</w:t>
      </w:r>
    </w:p>
    <w:p w14:paraId="538E8CBC"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Да,</w:t>
      </w:r>
      <w:r w:rsidRPr="008D161A">
        <w:rPr>
          <w:rFonts w:ascii="Verdana" w:hAnsi="Verdana"/>
          <w:color w:val="000000"/>
          <w:sz w:val="20"/>
        </w:rPr>
        <w:t> </w:t>
      </w:r>
      <w:r w:rsidRPr="008D161A">
        <w:rPr>
          <w:rFonts w:ascii="Verdana" w:hAnsi="Verdana"/>
          <w:color w:val="000000"/>
          <w:sz w:val="20"/>
          <w:lang w:val="ru-RU"/>
        </w:rPr>
        <w:t>— ответил Леднев.</w:t>
      </w:r>
    </w:p>
    <w:p w14:paraId="1EB9E0A4"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Не нужно! Туман... Вы разобьетесь! Подождите еще... Николай продержится... Он сумеет продержаться...</w:t>
      </w:r>
    </w:p>
    <w:p w14:paraId="5BEBACF9"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Она сказала это искренне, однако глаза говорили другое. Признаюсь, я почувствовал зависть, острую зависть. Счастлив тот, о ком в трудную минуту женщина говорит с такими глазами!</w:t>
      </w:r>
    </w:p>
    <w:p w14:paraId="7B57AB8A"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Я сказал Ледневу:</w:t>
      </w:r>
    </w:p>
    <w:p w14:paraId="6D5CBA3A"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Летим!</w:t>
      </w:r>
    </w:p>
    <w:p w14:paraId="19612EE5"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А Елагиной приказал остаться. Мы выгрузили палатку, рацию, продовольствие. В случае катастрофы Елагиной пришлось бы ждать спасательную партию.</w:t>
      </w:r>
    </w:p>
    <w:p w14:paraId="4050C95A"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lastRenderedPageBreak/>
        <w:t>Леднев рванул кран пневмозапуска, мотор заурчал, прогреваясь на малых оборотах. Потом вертолет плавно пошел вверх.</w:t>
      </w:r>
    </w:p>
    <w:p w14:paraId="76496A71"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Западный склон Шагранского ущелья был скрыт густым туманом. Яркий свет фар придавал клубящемуся туману багровый оттенок. Казалось, мы идем сквозь дым гигантского костра. Вертолет повис в воздухе, а затем начал медленно приближаться к скалистой, круто наклонной стене.</w:t>
      </w:r>
    </w:p>
    <w:p w14:paraId="79856EB4"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Я открыл люк, сбросил веревочную лестницу. Грохот мотора, свист ветра, усиленные скалами, сливались в оглушительный, надрывный вой. Леднев, не оборачиваясь, взмахнул рукой. Я скользнул в люк.</w:t>
      </w:r>
    </w:p>
    <w:p w14:paraId="0EF4E0C3"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Не знаю, откуда взялся ветер, но гибкая лестница сильно раскачивалась. А туман то наползал так, что я не видел даже своих рук, то редел, таял</w:t>
      </w:r>
      <w:r w:rsidRPr="008D161A">
        <w:rPr>
          <w:rFonts w:ascii="Verdana" w:hAnsi="Verdana"/>
          <w:color w:val="000000"/>
          <w:sz w:val="20"/>
        </w:rPr>
        <w:t> </w:t>
      </w:r>
      <w:r w:rsidRPr="008D161A">
        <w:rPr>
          <w:rFonts w:ascii="Verdana" w:hAnsi="Verdana"/>
          <w:color w:val="000000"/>
          <w:sz w:val="20"/>
          <w:lang w:val="ru-RU"/>
        </w:rPr>
        <w:t>— и тогда внизу черными пятнами проступала трехсотметровая пропасть.</w:t>
      </w:r>
    </w:p>
    <w:p w14:paraId="635F4592" w14:textId="6E392A1C"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Ветер</w:t>
      </w:r>
      <w:r w:rsidRPr="008D161A">
        <w:rPr>
          <w:rFonts w:ascii="Verdana" w:hAnsi="Verdana"/>
          <w:color w:val="000000"/>
          <w:sz w:val="20"/>
        </w:rPr>
        <w:t> </w:t>
      </w:r>
      <w:r w:rsidRPr="008D161A">
        <w:rPr>
          <w:rFonts w:ascii="Verdana" w:hAnsi="Verdana"/>
          <w:color w:val="000000"/>
          <w:sz w:val="20"/>
          <w:lang w:val="ru-RU"/>
        </w:rPr>
        <w:t xml:space="preserve">— это было по-настоящему страшно. Леднев Подвел вертолет </w:t>
      </w:r>
      <w:r w:rsidR="00604FAB">
        <w:rPr>
          <w:rFonts w:ascii="Verdana" w:hAnsi="Verdana"/>
          <w:color w:val="000000"/>
          <w:sz w:val="20"/>
          <w:lang w:val="ru-RU"/>
        </w:rPr>
        <w:t>«</w:t>
      </w:r>
      <w:r w:rsidRPr="008D161A">
        <w:rPr>
          <w:rFonts w:ascii="Verdana" w:hAnsi="Verdana"/>
          <w:color w:val="000000"/>
          <w:sz w:val="20"/>
          <w:lang w:val="ru-RU"/>
        </w:rPr>
        <w:t>впритирочку</w:t>
      </w:r>
      <w:r w:rsidR="00604FAB">
        <w:rPr>
          <w:rFonts w:ascii="Verdana" w:hAnsi="Verdana"/>
          <w:color w:val="000000"/>
          <w:sz w:val="20"/>
          <w:lang w:val="ru-RU"/>
        </w:rPr>
        <w:t>»</w:t>
      </w:r>
      <w:r w:rsidRPr="008D161A">
        <w:rPr>
          <w:rFonts w:ascii="Verdana" w:hAnsi="Verdana"/>
          <w:color w:val="000000"/>
          <w:sz w:val="20"/>
          <w:lang w:val="ru-RU"/>
        </w:rPr>
        <w:t xml:space="preserve"> к скале, и резкий порыв ветра мог бросить машину на камни. Я старался не смотреть вверх, от этого ровным счетом ничего не могло измениться.</w:t>
      </w:r>
    </w:p>
    <w:p w14:paraId="58FCDCBC"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Лестница оказалась метрах в трех от площадки. За-кревский размахивал руками и что-то кричал. Я начал раскачивать лестницу</w:t>
      </w:r>
      <w:r w:rsidRPr="008D161A">
        <w:rPr>
          <w:rFonts w:ascii="Verdana" w:hAnsi="Verdana"/>
          <w:color w:val="000000"/>
          <w:sz w:val="20"/>
        </w:rPr>
        <w:t> </w:t>
      </w:r>
      <w:r w:rsidRPr="008D161A">
        <w:rPr>
          <w:rFonts w:ascii="Verdana" w:hAnsi="Verdana"/>
          <w:color w:val="000000"/>
          <w:sz w:val="20"/>
          <w:lang w:val="ru-RU"/>
        </w:rPr>
        <w:t>— так дети раскачивают качели. Впрочем, это была довольно невеселая игра, потому что вертолет тоже раскачивался, а лопасти винта отделяло от скалы лишь несколько сантиметров.</w:t>
      </w:r>
    </w:p>
    <w:p w14:paraId="77AD0B4F"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Я знал: если Закревский резко схватит лестницу, нам несдобровать. Но, видимо, астроном и сам это понял. Он подхватил лестницу очень осторожно. Я спрыгнул на площадку.</w:t>
      </w:r>
    </w:p>
    <w:p w14:paraId="4497CEEF"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Она была совсем маленькая, эта площадка, полтора метра на метр, и скользкая от тумана. С одной стороны площадка круто обрывалась, с другой</w:t>
      </w:r>
      <w:r w:rsidRPr="008D161A">
        <w:rPr>
          <w:rFonts w:ascii="Verdana" w:hAnsi="Verdana"/>
          <w:color w:val="000000"/>
          <w:sz w:val="20"/>
        </w:rPr>
        <w:t> </w:t>
      </w:r>
      <w:r w:rsidRPr="008D161A">
        <w:rPr>
          <w:rFonts w:ascii="Verdana" w:hAnsi="Verdana"/>
          <w:color w:val="000000"/>
          <w:sz w:val="20"/>
          <w:lang w:val="ru-RU"/>
        </w:rPr>
        <w:t>— быстро сходила на нет. Провести почти двое суток на таком пятачке- без спального мешка, без припасов, даже без воды</w:t>
      </w:r>
      <w:r w:rsidRPr="008D161A">
        <w:rPr>
          <w:rFonts w:ascii="Verdana" w:hAnsi="Verdana"/>
          <w:color w:val="000000"/>
          <w:sz w:val="20"/>
        </w:rPr>
        <w:t> </w:t>
      </w:r>
      <w:r w:rsidRPr="008D161A">
        <w:rPr>
          <w:rFonts w:ascii="Verdana" w:hAnsi="Verdana"/>
          <w:color w:val="000000"/>
          <w:sz w:val="20"/>
          <w:lang w:val="ru-RU"/>
        </w:rPr>
        <w:t>— нелегко, и я считал, что мне придется самому поднимать Закревского в вертолет. Однако этот парень так сжал мою руку, что все опасения моментально рассеялись. Вид у Закревского, надо признать, был аховый: подбитый глаз, исцарапанное, небритое лицо, взлохмаченные волосы, изорванная одежда. Но в глазах поблескивали огоньки</w:t>
      </w:r>
      <w:r w:rsidRPr="008D161A">
        <w:rPr>
          <w:rFonts w:ascii="Verdana" w:hAnsi="Verdana"/>
          <w:color w:val="000000"/>
          <w:sz w:val="20"/>
        </w:rPr>
        <w:t> </w:t>
      </w:r>
      <w:r w:rsidRPr="008D161A">
        <w:rPr>
          <w:rFonts w:ascii="Verdana" w:hAnsi="Verdana"/>
          <w:color w:val="000000"/>
          <w:sz w:val="20"/>
          <w:lang w:val="ru-RU"/>
        </w:rPr>
        <w:t>— точь-в-точь как у Елагиной.</w:t>
      </w:r>
    </w:p>
    <w:p w14:paraId="0EEA7CC5"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Нина на вертолете?</w:t>
      </w:r>
      <w:r w:rsidRPr="008D161A">
        <w:rPr>
          <w:rFonts w:ascii="Verdana" w:hAnsi="Verdana"/>
          <w:color w:val="000000"/>
          <w:sz w:val="20"/>
        </w:rPr>
        <w:t> </w:t>
      </w:r>
      <w:r w:rsidRPr="008D161A">
        <w:rPr>
          <w:rFonts w:ascii="Verdana" w:hAnsi="Verdana"/>
          <w:color w:val="000000"/>
          <w:sz w:val="20"/>
          <w:lang w:val="ru-RU"/>
        </w:rPr>
        <w:t>— прокричал он мне в ухо.</w:t>
      </w:r>
      <w:r w:rsidRPr="008D161A">
        <w:rPr>
          <w:rFonts w:ascii="Verdana" w:hAnsi="Verdana"/>
          <w:color w:val="000000"/>
          <w:sz w:val="20"/>
        </w:rPr>
        <w:t> </w:t>
      </w:r>
      <w:r w:rsidRPr="008D161A">
        <w:rPr>
          <w:rFonts w:ascii="Verdana" w:hAnsi="Verdana"/>
          <w:color w:val="000000"/>
          <w:sz w:val="20"/>
          <w:lang w:val="ru-RU"/>
        </w:rPr>
        <w:t>— Радиограмму передали?.. Курево у вас найдется?.. Дьявольски промерз! Ваше лицо мне знакомо... Если не ошибаюсь, в прошлом году вы восходили на пик Ленина. А в пятьдесят шестом...</w:t>
      </w:r>
    </w:p>
    <w:p w14:paraId="54C15227" w14:textId="0F8E1C86"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 xml:space="preserve">Мне пришлось не очень вежливо напомнить, что обо всем этом мы успеем побеседовать на вертолете. Потом я спросил, сможет ли он подняться по лестнице. Закревский пожал плечами: </w:t>
      </w:r>
      <w:r w:rsidR="00604FAB">
        <w:rPr>
          <w:rFonts w:ascii="Verdana" w:hAnsi="Verdana"/>
          <w:color w:val="000000"/>
          <w:sz w:val="20"/>
          <w:lang w:val="ru-RU"/>
        </w:rPr>
        <w:t>«</w:t>
      </w:r>
      <w:r w:rsidRPr="008D161A">
        <w:rPr>
          <w:rFonts w:ascii="Verdana" w:hAnsi="Verdana"/>
          <w:color w:val="000000"/>
          <w:sz w:val="20"/>
          <w:lang w:val="ru-RU"/>
        </w:rPr>
        <w:t>Конечно</w:t>
      </w:r>
      <w:r w:rsidR="00604FAB">
        <w:rPr>
          <w:rFonts w:ascii="Verdana" w:hAnsi="Verdana"/>
          <w:color w:val="000000"/>
          <w:sz w:val="20"/>
          <w:lang w:val="ru-RU"/>
        </w:rPr>
        <w:t>»</w:t>
      </w:r>
      <w:r w:rsidRPr="008D161A">
        <w:rPr>
          <w:rFonts w:ascii="Verdana" w:hAnsi="Verdana"/>
          <w:color w:val="000000"/>
          <w:sz w:val="20"/>
          <w:lang w:val="ru-RU"/>
        </w:rPr>
        <w:t>.</w:t>
      </w:r>
    </w:p>
    <w:p w14:paraId="1779920A" w14:textId="59898D1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 xml:space="preserve">Я все-таки заставил его снять тяжелый рюкзак, набитый какими-то приборами, и, придерживая лестницу, показал ему: </w:t>
      </w:r>
      <w:r w:rsidR="00604FAB">
        <w:rPr>
          <w:rFonts w:ascii="Verdana" w:hAnsi="Verdana"/>
          <w:color w:val="000000"/>
          <w:sz w:val="20"/>
          <w:lang w:val="ru-RU"/>
        </w:rPr>
        <w:t>«</w:t>
      </w:r>
      <w:r w:rsidRPr="008D161A">
        <w:rPr>
          <w:rFonts w:ascii="Verdana" w:hAnsi="Verdana"/>
          <w:color w:val="000000"/>
          <w:sz w:val="20"/>
          <w:lang w:val="ru-RU"/>
        </w:rPr>
        <w:t>Лезь!</w:t>
      </w:r>
      <w:r w:rsidR="00604FAB">
        <w:rPr>
          <w:rFonts w:ascii="Verdana" w:hAnsi="Verdana"/>
          <w:color w:val="000000"/>
          <w:sz w:val="20"/>
          <w:lang w:val="ru-RU"/>
        </w:rPr>
        <w:t>»</w:t>
      </w:r>
    </w:p>
    <w:p w14:paraId="2DE44461" w14:textId="68D67B88"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Закревский полез. Эти несколько минут были самыми тяжелыми. Туман почти мгновенно поглотил Закревского, и только по натяжению лестницы я мог догадаться, что астроном лезет наверх. Был момент</w:t>
      </w:r>
      <w:r w:rsidRPr="008D161A">
        <w:rPr>
          <w:rFonts w:ascii="Verdana" w:hAnsi="Verdana"/>
          <w:color w:val="000000"/>
          <w:sz w:val="20"/>
        </w:rPr>
        <w:t> </w:t>
      </w:r>
      <w:r w:rsidRPr="008D161A">
        <w:rPr>
          <w:rFonts w:ascii="Verdana" w:hAnsi="Verdana"/>
          <w:color w:val="000000"/>
          <w:sz w:val="20"/>
          <w:lang w:val="ru-RU"/>
        </w:rPr>
        <w:t xml:space="preserve">— лестница рванулась у меня в руках, и я едва не соскользнул с площадки. Потом лестница начала часто подергиваться, Закревский сигналил: </w:t>
      </w:r>
      <w:r w:rsidR="00604FAB">
        <w:rPr>
          <w:rFonts w:ascii="Verdana" w:hAnsi="Verdana"/>
          <w:color w:val="000000"/>
          <w:sz w:val="20"/>
          <w:lang w:val="ru-RU"/>
        </w:rPr>
        <w:t>«</w:t>
      </w:r>
      <w:r w:rsidRPr="008D161A">
        <w:rPr>
          <w:rFonts w:ascii="Verdana" w:hAnsi="Verdana"/>
          <w:color w:val="000000"/>
          <w:sz w:val="20"/>
          <w:lang w:val="ru-RU"/>
        </w:rPr>
        <w:t>Все благополучно</w:t>
      </w:r>
      <w:r w:rsidR="00604FAB">
        <w:rPr>
          <w:rFonts w:ascii="Verdana" w:hAnsi="Verdana"/>
          <w:color w:val="000000"/>
          <w:sz w:val="20"/>
          <w:lang w:val="ru-RU"/>
        </w:rPr>
        <w:t>»</w:t>
      </w:r>
      <w:r w:rsidRPr="008D161A">
        <w:rPr>
          <w:rFonts w:ascii="Verdana" w:hAnsi="Verdana"/>
          <w:color w:val="000000"/>
          <w:sz w:val="20"/>
          <w:lang w:val="ru-RU"/>
        </w:rPr>
        <w:t>.</w:t>
      </w:r>
    </w:p>
    <w:p w14:paraId="2920004D"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Я ухватился за веревочную перекладину, оттолкнулся от камня</w:t>
      </w:r>
      <w:r w:rsidRPr="008D161A">
        <w:rPr>
          <w:rFonts w:ascii="Verdana" w:hAnsi="Verdana"/>
          <w:color w:val="000000"/>
          <w:sz w:val="20"/>
        </w:rPr>
        <w:t> </w:t>
      </w:r>
      <w:r w:rsidRPr="008D161A">
        <w:rPr>
          <w:rFonts w:ascii="Verdana" w:hAnsi="Verdana"/>
          <w:color w:val="000000"/>
          <w:sz w:val="20"/>
          <w:lang w:val="ru-RU"/>
        </w:rPr>
        <w:t>— и невольно закрыл глаза: лестница начала быстро крутиться. Вертолет уходил от скалы, а я висел на раскачивающейся, крутящейся лестнице. Рюкзак, судя по весу, содержал оборудование солидной обсерватории... Взобраться на вертолет я так и не успел; Леднев, ориентируясь по фонарю Елагиной, повел машину к восточному склону ущелья.</w:t>
      </w:r>
    </w:p>
    <w:p w14:paraId="4BB85341"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...Вот, собственно, все.</w:t>
      </w:r>
    </w:p>
    <w:p w14:paraId="795EB0D0"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Я не очень удачно спрыгнул с лестницы и ушиб ногу.</w:t>
      </w:r>
    </w:p>
    <w:p w14:paraId="40B2115A"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Что с вами?</w:t>
      </w:r>
      <w:r w:rsidRPr="008D161A">
        <w:rPr>
          <w:rFonts w:ascii="Verdana" w:hAnsi="Verdana"/>
          <w:color w:val="000000"/>
          <w:sz w:val="20"/>
        </w:rPr>
        <w:t> </w:t>
      </w:r>
      <w:r w:rsidRPr="008D161A">
        <w:rPr>
          <w:rFonts w:ascii="Verdana" w:hAnsi="Verdana"/>
          <w:color w:val="000000"/>
          <w:sz w:val="20"/>
          <w:lang w:val="ru-RU"/>
        </w:rPr>
        <w:t>— крикнула Елагина.</w:t>
      </w:r>
    </w:p>
    <w:p w14:paraId="0A5071DB"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Она подбежала ко мне, помогла снять рюкзак.</w:t>
      </w:r>
    </w:p>
    <w:p w14:paraId="4B2C8EF6"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w:t>
      </w:r>
      <w:r w:rsidRPr="008D161A">
        <w:rPr>
          <w:rFonts w:ascii="Verdana" w:hAnsi="Verdana"/>
          <w:color w:val="000000"/>
          <w:sz w:val="20"/>
        </w:rPr>
        <w:t> </w:t>
      </w:r>
      <w:r w:rsidRPr="008D161A">
        <w:rPr>
          <w:rFonts w:ascii="Verdana" w:hAnsi="Verdana"/>
          <w:color w:val="000000"/>
          <w:sz w:val="20"/>
          <w:lang w:val="ru-RU"/>
        </w:rPr>
        <w:t>Знаете,</w:t>
      </w:r>
      <w:r w:rsidRPr="008D161A">
        <w:rPr>
          <w:rFonts w:ascii="Verdana" w:hAnsi="Verdana"/>
          <w:color w:val="000000"/>
          <w:sz w:val="20"/>
        </w:rPr>
        <w:t> </w:t>
      </w:r>
      <w:r w:rsidRPr="008D161A">
        <w:rPr>
          <w:rFonts w:ascii="Verdana" w:hAnsi="Verdana"/>
          <w:color w:val="000000"/>
          <w:sz w:val="20"/>
          <w:lang w:val="ru-RU"/>
        </w:rPr>
        <w:t>— сказала она, и в глазах ее, удивительных глазах Урании, блеснул звездный свет,</w:t>
      </w:r>
      <w:r w:rsidRPr="008D161A">
        <w:rPr>
          <w:rFonts w:ascii="Verdana" w:hAnsi="Verdana"/>
          <w:color w:val="000000"/>
          <w:sz w:val="20"/>
        </w:rPr>
        <w:t> </w:t>
      </w:r>
      <w:r w:rsidRPr="008D161A">
        <w:rPr>
          <w:rFonts w:ascii="Verdana" w:hAnsi="Verdana"/>
          <w:color w:val="000000"/>
          <w:sz w:val="20"/>
          <w:lang w:val="ru-RU"/>
        </w:rPr>
        <w:t>— вы заставили меня вспомнить слова Тенцинга Норгея. Он говорил, что горы учат его быть великим и помогать другим становиться великими.</w:t>
      </w:r>
    </w:p>
    <w:p w14:paraId="07755A3F" w14:textId="77777777" w:rsidR="002510C9"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Я ничего не ответил.</w:t>
      </w:r>
    </w:p>
    <w:p w14:paraId="2823FB13" w14:textId="3C13E56C" w:rsidR="00486BCD" w:rsidRPr="008D161A" w:rsidRDefault="002510C9" w:rsidP="008D161A">
      <w:pPr>
        <w:suppressAutoHyphens/>
        <w:spacing w:after="0" w:line="240" w:lineRule="auto"/>
        <w:ind w:firstLine="283"/>
        <w:jc w:val="both"/>
        <w:rPr>
          <w:rFonts w:ascii="Verdana" w:hAnsi="Verdana"/>
          <w:color w:val="000000"/>
          <w:sz w:val="20"/>
          <w:lang w:val="ru-RU"/>
        </w:rPr>
      </w:pPr>
      <w:r w:rsidRPr="008D161A">
        <w:rPr>
          <w:rFonts w:ascii="Verdana" w:hAnsi="Verdana"/>
          <w:color w:val="000000"/>
          <w:sz w:val="20"/>
          <w:lang w:val="ru-RU"/>
        </w:rPr>
        <w:t>Тенцинг Норгей, конечно, прав: горы возвышают людей. Но в еще большей</w:t>
      </w:r>
      <w:r w:rsidRPr="008D161A">
        <w:rPr>
          <w:rFonts w:ascii="Verdana" w:hAnsi="Verdana"/>
          <w:color w:val="000000"/>
          <w:sz w:val="20"/>
        </w:rPr>
        <w:t> </w:t>
      </w:r>
      <w:r w:rsidRPr="008D161A">
        <w:rPr>
          <w:rFonts w:ascii="Verdana" w:hAnsi="Verdana"/>
          <w:color w:val="000000"/>
          <w:sz w:val="20"/>
          <w:lang w:val="ru-RU"/>
        </w:rPr>
        <w:t>— неизмеримо большей!</w:t>
      </w:r>
      <w:r w:rsidRPr="008D161A">
        <w:rPr>
          <w:rFonts w:ascii="Verdana" w:hAnsi="Verdana"/>
          <w:color w:val="000000"/>
          <w:sz w:val="20"/>
        </w:rPr>
        <w:t> </w:t>
      </w:r>
      <w:r w:rsidRPr="008D161A">
        <w:rPr>
          <w:rFonts w:ascii="Verdana" w:hAnsi="Verdana"/>
          <w:color w:val="000000"/>
          <w:sz w:val="20"/>
          <w:lang w:val="ru-RU"/>
        </w:rPr>
        <w:t>— степени ото делает любовь.</w:t>
      </w:r>
    </w:p>
    <w:sectPr w:rsidR="00486BCD" w:rsidRPr="008D161A" w:rsidSect="008D161A">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04BB7" w14:textId="77777777" w:rsidR="00B8606E" w:rsidRDefault="00B8606E" w:rsidP="008D161A">
      <w:pPr>
        <w:spacing w:after="0" w:line="240" w:lineRule="auto"/>
      </w:pPr>
      <w:r>
        <w:separator/>
      </w:r>
    </w:p>
  </w:endnote>
  <w:endnote w:type="continuationSeparator" w:id="0">
    <w:p w14:paraId="5B5AF54F" w14:textId="77777777" w:rsidR="00B8606E" w:rsidRDefault="00B8606E" w:rsidP="008D1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1B611" w14:textId="77777777" w:rsidR="008D161A" w:rsidRDefault="008D161A" w:rsidP="00A90A5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D49EF40" w14:textId="77777777" w:rsidR="008D161A" w:rsidRDefault="008D161A" w:rsidP="008D16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399D3" w14:textId="24CD0CA8" w:rsidR="008D161A" w:rsidRPr="00604FAB" w:rsidRDefault="008D161A" w:rsidP="008D161A">
    <w:pPr>
      <w:pStyle w:val="Footer"/>
      <w:ind w:right="360"/>
      <w:rPr>
        <w:rFonts w:ascii="Arial" w:hAnsi="Arial" w:cs="Arial"/>
        <w:color w:val="999999"/>
        <w:sz w:val="20"/>
        <w:lang w:val="ru-RU"/>
      </w:rPr>
    </w:pPr>
    <w:r w:rsidRPr="00604FAB">
      <w:rPr>
        <w:rStyle w:val="PageNumber"/>
        <w:rFonts w:ascii="Arial" w:hAnsi="Arial" w:cs="Arial"/>
        <w:color w:val="999999"/>
        <w:sz w:val="20"/>
        <w:lang w:val="ru-RU"/>
      </w:rPr>
      <w:t xml:space="preserve">Библиотека «Артефакт» — </w:t>
    </w:r>
    <w:r w:rsidRPr="008D161A">
      <w:rPr>
        <w:rStyle w:val="PageNumber"/>
        <w:rFonts w:ascii="Arial" w:hAnsi="Arial" w:cs="Arial"/>
        <w:color w:val="999999"/>
        <w:sz w:val="20"/>
      </w:rPr>
      <w:t>http</w:t>
    </w:r>
    <w:r w:rsidRPr="00604FAB">
      <w:rPr>
        <w:rStyle w:val="PageNumber"/>
        <w:rFonts w:ascii="Arial" w:hAnsi="Arial" w:cs="Arial"/>
        <w:color w:val="999999"/>
        <w:sz w:val="20"/>
        <w:lang w:val="ru-RU"/>
      </w:rPr>
      <w:t>://</w:t>
    </w:r>
    <w:r w:rsidRPr="008D161A">
      <w:rPr>
        <w:rStyle w:val="PageNumber"/>
        <w:rFonts w:ascii="Arial" w:hAnsi="Arial" w:cs="Arial"/>
        <w:color w:val="999999"/>
        <w:sz w:val="20"/>
      </w:rPr>
      <w:t>artefact</w:t>
    </w:r>
    <w:r w:rsidRPr="00604FAB">
      <w:rPr>
        <w:rStyle w:val="PageNumber"/>
        <w:rFonts w:ascii="Arial" w:hAnsi="Arial" w:cs="Arial"/>
        <w:color w:val="999999"/>
        <w:sz w:val="20"/>
        <w:lang w:val="ru-RU"/>
      </w:rPr>
      <w:t>.</w:t>
    </w:r>
    <w:r w:rsidRPr="008D161A">
      <w:rPr>
        <w:rStyle w:val="PageNumber"/>
        <w:rFonts w:ascii="Arial" w:hAnsi="Arial" w:cs="Arial"/>
        <w:color w:val="999999"/>
        <w:sz w:val="20"/>
      </w:rPr>
      <w:t>lib</w:t>
    </w:r>
    <w:r w:rsidRPr="00604FAB">
      <w:rPr>
        <w:rStyle w:val="PageNumber"/>
        <w:rFonts w:ascii="Arial" w:hAnsi="Arial" w:cs="Arial"/>
        <w:color w:val="999999"/>
        <w:sz w:val="20"/>
        <w:lang w:val="ru-RU"/>
      </w:rPr>
      <w:t>.</w:t>
    </w:r>
    <w:r w:rsidRPr="008D161A">
      <w:rPr>
        <w:rStyle w:val="PageNumber"/>
        <w:rFonts w:ascii="Arial" w:hAnsi="Arial" w:cs="Arial"/>
        <w:color w:val="999999"/>
        <w:sz w:val="20"/>
      </w:rPr>
      <w:t>ru</w:t>
    </w:r>
    <w:r w:rsidRPr="00604FA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D984C" w14:textId="77777777" w:rsidR="008D161A" w:rsidRDefault="008D16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E0D7D" w14:textId="77777777" w:rsidR="00B8606E" w:rsidRDefault="00B8606E" w:rsidP="008D161A">
      <w:pPr>
        <w:spacing w:after="0" w:line="240" w:lineRule="auto"/>
      </w:pPr>
      <w:r>
        <w:separator/>
      </w:r>
    </w:p>
  </w:footnote>
  <w:footnote w:type="continuationSeparator" w:id="0">
    <w:p w14:paraId="3EF3F7E2" w14:textId="77777777" w:rsidR="00B8606E" w:rsidRDefault="00B8606E" w:rsidP="008D16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D0951" w14:textId="77777777" w:rsidR="008D161A" w:rsidRDefault="008D16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5802E" w14:textId="2F8311B5" w:rsidR="008D161A" w:rsidRPr="00604FAB" w:rsidRDefault="008D161A" w:rsidP="008D161A">
    <w:pPr>
      <w:pStyle w:val="Header"/>
      <w:rPr>
        <w:rFonts w:ascii="Arial" w:hAnsi="Arial" w:cs="Arial"/>
        <w:color w:val="999999"/>
        <w:sz w:val="20"/>
        <w:lang w:val="ru-RU"/>
      </w:rPr>
    </w:pPr>
    <w:r w:rsidRPr="00604FAB">
      <w:rPr>
        <w:rFonts w:ascii="Arial" w:hAnsi="Arial" w:cs="Arial"/>
        <w:color w:val="999999"/>
        <w:sz w:val="20"/>
        <w:lang w:val="ru-RU"/>
      </w:rPr>
      <w:t xml:space="preserve">Библиотека «Артефакт» — </w:t>
    </w:r>
    <w:r w:rsidRPr="008D161A">
      <w:rPr>
        <w:rFonts w:ascii="Arial" w:hAnsi="Arial" w:cs="Arial"/>
        <w:color w:val="999999"/>
        <w:sz w:val="20"/>
      </w:rPr>
      <w:t>http</w:t>
    </w:r>
    <w:r w:rsidRPr="00604FAB">
      <w:rPr>
        <w:rFonts w:ascii="Arial" w:hAnsi="Arial" w:cs="Arial"/>
        <w:color w:val="999999"/>
        <w:sz w:val="20"/>
        <w:lang w:val="ru-RU"/>
      </w:rPr>
      <w:t>://</w:t>
    </w:r>
    <w:r w:rsidRPr="008D161A">
      <w:rPr>
        <w:rFonts w:ascii="Arial" w:hAnsi="Arial" w:cs="Arial"/>
        <w:color w:val="999999"/>
        <w:sz w:val="20"/>
      </w:rPr>
      <w:t>artefact</w:t>
    </w:r>
    <w:r w:rsidRPr="00604FAB">
      <w:rPr>
        <w:rFonts w:ascii="Arial" w:hAnsi="Arial" w:cs="Arial"/>
        <w:color w:val="999999"/>
        <w:sz w:val="20"/>
        <w:lang w:val="ru-RU"/>
      </w:rPr>
      <w:t>.</w:t>
    </w:r>
    <w:r w:rsidRPr="008D161A">
      <w:rPr>
        <w:rFonts w:ascii="Arial" w:hAnsi="Arial" w:cs="Arial"/>
        <w:color w:val="999999"/>
        <w:sz w:val="20"/>
      </w:rPr>
      <w:t>lib</w:t>
    </w:r>
    <w:r w:rsidRPr="00604FAB">
      <w:rPr>
        <w:rFonts w:ascii="Arial" w:hAnsi="Arial" w:cs="Arial"/>
        <w:color w:val="999999"/>
        <w:sz w:val="20"/>
        <w:lang w:val="ru-RU"/>
      </w:rPr>
      <w:t>.</w:t>
    </w:r>
    <w:r w:rsidRPr="008D161A">
      <w:rPr>
        <w:rFonts w:ascii="Arial" w:hAnsi="Arial" w:cs="Arial"/>
        <w:color w:val="999999"/>
        <w:sz w:val="20"/>
      </w:rPr>
      <w:t>ru</w:t>
    </w:r>
    <w:r w:rsidRPr="00604FA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43994" w14:textId="77777777" w:rsidR="008D161A" w:rsidRDefault="008D16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510C9"/>
    <w:rsid w:val="0029639D"/>
    <w:rsid w:val="00326F90"/>
    <w:rsid w:val="00486BCD"/>
    <w:rsid w:val="00604FAB"/>
    <w:rsid w:val="008B1331"/>
    <w:rsid w:val="008D161A"/>
    <w:rsid w:val="00AA1D8D"/>
    <w:rsid w:val="00B47730"/>
    <w:rsid w:val="00B8606E"/>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0F27C5"/>
  <w14:defaultImageDpi w14:val="300"/>
  <w15:docId w15:val="{42D7A496-FAD3-4849-89DE-B18DD3F9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D1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4198</Words>
  <Characters>23931</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Урания</dc:title>
  <dc:subject/>
  <dc:creator>Валентина Николаевна Журавлёва</dc:creator>
  <cp:keywords/>
  <dc:description/>
  <cp:lastModifiedBy>Andrey Piskunov</cp:lastModifiedBy>
  <cp:revision>7</cp:revision>
  <dcterms:created xsi:type="dcterms:W3CDTF">2013-12-23T23:15:00Z</dcterms:created>
  <dcterms:modified xsi:type="dcterms:W3CDTF">2025-07-14T23:15:00Z</dcterms:modified>
  <cp:category/>
</cp:coreProperties>
</file>